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2AEF0" w14:textId="77777777" w:rsidR="00F21307"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Pranešimas žiniasklaidai</w:t>
      </w:r>
    </w:p>
    <w:p w14:paraId="0BECD9F5" w14:textId="3ABC2A9D" w:rsidR="004472EB" w:rsidRDefault="00000000" w:rsidP="00F21307">
      <w:pPr>
        <w:spacing w:after="240"/>
        <w:jc w:val="both"/>
        <w:rPr>
          <w:rFonts w:ascii="Times New Roman" w:hAnsi="Times New Roman" w:cs="Times New Roman"/>
          <w:color w:val="000000" w:themeColor="text1"/>
          <w:sz w:val="24"/>
          <w:szCs w:val="24"/>
        </w:rPr>
      </w:pPr>
      <w:r w:rsidRPr="00F21307">
        <w:rPr>
          <w:rFonts w:ascii="Times New Roman" w:hAnsi="Times New Roman" w:cs="Times New Roman"/>
          <w:color w:val="000000" w:themeColor="text1"/>
          <w:sz w:val="24"/>
          <w:szCs w:val="24"/>
          <w:lang w:val="lt-LT"/>
        </w:rPr>
        <w:t>2025.</w:t>
      </w:r>
      <w:r w:rsidR="008D1AC5">
        <w:rPr>
          <w:rFonts w:ascii="Times New Roman" w:hAnsi="Times New Roman" w:cs="Times New Roman"/>
          <w:color w:val="000000" w:themeColor="text1"/>
          <w:sz w:val="24"/>
          <w:szCs w:val="24"/>
          <w:lang w:val="lt-LT"/>
        </w:rPr>
        <w:t>10</w:t>
      </w:r>
      <w:r w:rsidRPr="00F21307">
        <w:rPr>
          <w:rFonts w:ascii="Times New Roman" w:hAnsi="Times New Roman" w:cs="Times New Roman"/>
          <w:color w:val="000000" w:themeColor="text1"/>
          <w:sz w:val="24"/>
          <w:szCs w:val="24"/>
          <w:lang w:val="lt-LT"/>
        </w:rPr>
        <w:t>.</w:t>
      </w:r>
      <w:r w:rsidR="008D1AC5">
        <w:rPr>
          <w:rFonts w:ascii="Times New Roman" w:hAnsi="Times New Roman" w:cs="Times New Roman"/>
          <w:color w:val="000000" w:themeColor="text1"/>
          <w:sz w:val="24"/>
          <w:szCs w:val="24"/>
          <w:lang w:val="lt-LT"/>
        </w:rPr>
        <w:t>01</w:t>
      </w:r>
    </w:p>
    <w:p w14:paraId="3314222F" w14:textId="63DDC874" w:rsidR="004472EB" w:rsidRDefault="00CB257B" w:rsidP="00F21307">
      <w:pPr>
        <w:spacing w:after="240"/>
        <w:jc w:val="both"/>
        <w:rPr>
          <w:rFonts w:ascii="Times New Roman" w:hAnsi="Times New Roman" w:cs="Times New Roman"/>
          <w:b/>
          <w:bCs/>
          <w:color w:val="000000" w:themeColor="text1"/>
          <w:sz w:val="24"/>
          <w:szCs w:val="24"/>
          <w:lang w:val="lt-LT"/>
        </w:rPr>
      </w:pPr>
      <w:r>
        <w:rPr>
          <w:rFonts w:ascii="Times New Roman" w:hAnsi="Times New Roman" w:cs="Times New Roman"/>
          <w:b/>
          <w:bCs/>
          <w:color w:val="000000" w:themeColor="text1"/>
          <w:sz w:val="24"/>
          <w:szCs w:val="24"/>
          <w:lang w:val="lt-LT"/>
        </w:rPr>
        <w:t>Sotūs</w:t>
      </w:r>
      <w:r w:rsidR="004472EB" w:rsidRPr="004472EB">
        <w:rPr>
          <w:rFonts w:ascii="Times New Roman" w:hAnsi="Times New Roman" w:cs="Times New Roman"/>
          <w:b/>
          <w:bCs/>
          <w:color w:val="000000" w:themeColor="text1"/>
          <w:sz w:val="24"/>
          <w:szCs w:val="24"/>
          <w:lang w:val="lt-LT"/>
        </w:rPr>
        <w:t xml:space="preserve"> </w:t>
      </w:r>
      <w:r w:rsidR="008D1AC5">
        <w:rPr>
          <w:rFonts w:ascii="Times New Roman" w:hAnsi="Times New Roman" w:cs="Times New Roman"/>
          <w:b/>
          <w:bCs/>
          <w:color w:val="000000" w:themeColor="text1"/>
          <w:sz w:val="24"/>
          <w:szCs w:val="24"/>
          <w:lang w:val="lt-LT"/>
        </w:rPr>
        <w:t xml:space="preserve">ir taupūs </w:t>
      </w:r>
      <w:r w:rsidR="004472EB" w:rsidRPr="004472EB">
        <w:rPr>
          <w:rFonts w:ascii="Times New Roman" w:hAnsi="Times New Roman" w:cs="Times New Roman"/>
          <w:b/>
          <w:bCs/>
          <w:color w:val="000000" w:themeColor="text1"/>
          <w:sz w:val="24"/>
          <w:szCs w:val="24"/>
          <w:lang w:val="lt-LT"/>
        </w:rPr>
        <w:t>bulvių apkep</w:t>
      </w:r>
      <w:r w:rsidR="00A476E4">
        <w:rPr>
          <w:rFonts w:ascii="Times New Roman" w:hAnsi="Times New Roman" w:cs="Times New Roman"/>
          <w:b/>
          <w:bCs/>
          <w:color w:val="000000" w:themeColor="text1"/>
          <w:sz w:val="24"/>
          <w:szCs w:val="24"/>
          <w:lang w:val="lt-LT"/>
        </w:rPr>
        <w:t>o</w:t>
      </w:r>
      <w:r w:rsidR="004472EB" w:rsidRPr="004472EB">
        <w:rPr>
          <w:rFonts w:ascii="Times New Roman" w:hAnsi="Times New Roman" w:cs="Times New Roman"/>
          <w:b/>
          <w:bCs/>
          <w:color w:val="000000" w:themeColor="text1"/>
          <w:sz w:val="24"/>
          <w:szCs w:val="24"/>
          <w:lang w:val="lt-LT"/>
        </w:rPr>
        <w:t xml:space="preserve"> receptai, kuriuos pavyks pasigaminti kiekvienam</w:t>
      </w:r>
    </w:p>
    <w:p w14:paraId="1A1B6680" w14:textId="266E34A9" w:rsidR="004472EB" w:rsidRPr="004472EB" w:rsidRDefault="004472EB" w:rsidP="00F21307">
      <w:pPr>
        <w:spacing w:after="240"/>
        <w:jc w:val="both"/>
        <w:rPr>
          <w:rFonts w:ascii="Times New Roman" w:hAnsi="Times New Roman" w:cs="Times New Roman"/>
          <w:b/>
          <w:bCs/>
          <w:color w:val="000000" w:themeColor="text1"/>
          <w:sz w:val="24"/>
          <w:szCs w:val="24"/>
          <w:lang w:val="lt-LT"/>
        </w:rPr>
      </w:pPr>
      <w:r w:rsidRPr="004472EB">
        <w:rPr>
          <w:rFonts w:ascii="Times New Roman" w:hAnsi="Times New Roman" w:cs="Times New Roman"/>
          <w:b/>
          <w:bCs/>
          <w:color w:val="000000" w:themeColor="text1"/>
          <w:sz w:val="24"/>
          <w:szCs w:val="24"/>
          <w:lang w:val="lt-LT"/>
        </w:rPr>
        <w:t xml:space="preserve">Ruduo – metas, kai lietuvių virtuvėse vėl karaliauja bulvės – </w:t>
      </w:r>
      <w:r w:rsidR="00CB257B">
        <w:rPr>
          <w:rFonts w:ascii="Times New Roman" w:hAnsi="Times New Roman" w:cs="Times New Roman"/>
          <w:b/>
          <w:bCs/>
          <w:color w:val="000000" w:themeColor="text1"/>
          <w:sz w:val="24"/>
          <w:szCs w:val="24"/>
          <w:lang w:val="lt-LT"/>
        </w:rPr>
        <w:t>kone</w:t>
      </w:r>
      <w:r w:rsidRPr="004472EB">
        <w:rPr>
          <w:rFonts w:ascii="Times New Roman" w:hAnsi="Times New Roman" w:cs="Times New Roman"/>
          <w:b/>
          <w:bCs/>
          <w:color w:val="000000" w:themeColor="text1"/>
          <w:sz w:val="24"/>
          <w:szCs w:val="24"/>
          <w:lang w:val="lt-LT"/>
        </w:rPr>
        <w:t xml:space="preserve"> mėgstamiausi</w:t>
      </w:r>
      <w:r w:rsidR="00CB257B">
        <w:rPr>
          <w:rFonts w:ascii="Times New Roman" w:hAnsi="Times New Roman" w:cs="Times New Roman"/>
          <w:b/>
          <w:bCs/>
          <w:color w:val="000000" w:themeColor="text1"/>
          <w:sz w:val="24"/>
          <w:szCs w:val="24"/>
          <w:lang w:val="lt-LT"/>
        </w:rPr>
        <w:t>a</w:t>
      </w:r>
      <w:r w:rsidRPr="004472EB">
        <w:rPr>
          <w:rFonts w:ascii="Times New Roman" w:hAnsi="Times New Roman" w:cs="Times New Roman"/>
          <w:b/>
          <w:bCs/>
          <w:color w:val="000000" w:themeColor="text1"/>
          <w:sz w:val="24"/>
          <w:szCs w:val="24"/>
          <w:lang w:val="lt-LT"/>
        </w:rPr>
        <w:t xml:space="preserve"> ir universaliausi</w:t>
      </w:r>
      <w:r w:rsidR="00CB257B">
        <w:rPr>
          <w:rFonts w:ascii="Times New Roman" w:hAnsi="Times New Roman" w:cs="Times New Roman"/>
          <w:b/>
          <w:bCs/>
          <w:color w:val="000000" w:themeColor="text1"/>
          <w:sz w:val="24"/>
          <w:szCs w:val="24"/>
          <w:lang w:val="lt-LT"/>
        </w:rPr>
        <w:t>a</w:t>
      </w:r>
      <w:r w:rsidRPr="004472EB">
        <w:rPr>
          <w:rFonts w:ascii="Times New Roman" w:hAnsi="Times New Roman" w:cs="Times New Roman"/>
          <w:b/>
          <w:bCs/>
          <w:color w:val="000000" w:themeColor="text1"/>
          <w:sz w:val="24"/>
          <w:szCs w:val="24"/>
          <w:lang w:val="lt-LT"/>
        </w:rPr>
        <w:t xml:space="preserve"> daržov</w:t>
      </w:r>
      <w:r w:rsidR="00CB257B">
        <w:rPr>
          <w:rFonts w:ascii="Times New Roman" w:hAnsi="Times New Roman" w:cs="Times New Roman"/>
          <w:b/>
          <w:bCs/>
          <w:color w:val="000000" w:themeColor="text1"/>
          <w:sz w:val="24"/>
          <w:szCs w:val="24"/>
          <w:lang w:val="lt-LT"/>
        </w:rPr>
        <w:t>ė</w:t>
      </w:r>
      <w:r w:rsidRPr="004472EB">
        <w:rPr>
          <w:rFonts w:ascii="Times New Roman" w:hAnsi="Times New Roman" w:cs="Times New Roman"/>
          <w:b/>
          <w:bCs/>
          <w:color w:val="000000" w:themeColor="text1"/>
          <w:sz w:val="24"/>
          <w:szCs w:val="24"/>
          <w:lang w:val="lt-LT"/>
        </w:rPr>
        <w:t xml:space="preserve">. </w:t>
      </w:r>
      <w:r w:rsidR="00CB257B" w:rsidRPr="00CB257B">
        <w:rPr>
          <w:rFonts w:ascii="Times New Roman" w:hAnsi="Times New Roman" w:cs="Times New Roman"/>
          <w:b/>
          <w:bCs/>
          <w:color w:val="000000" w:themeColor="text1"/>
          <w:sz w:val="24"/>
          <w:szCs w:val="24"/>
          <w:lang w:val="lt-LT"/>
        </w:rPr>
        <w:t>Prekybos tinklo „Rimi“ atstovai sako, kad per metus parduoda apie 2 mln. kg lietuviškų bulvių, o daugiausia – rudenį, kai atkeliauja šviežias derlius.</w:t>
      </w:r>
      <w:r w:rsidRPr="004472EB">
        <w:rPr>
          <w:rFonts w:ascii="Times New Roman" w:hAnsi="Times New Roman" w:cs="Times New Roman"/>
          <w:b/>
          <w:bCs/>
          <w:color w:val="000000" w:themeColor="text1"/>
          <w:sz w:val="24"/>
          <w:szCs w:val="24"/>
          <w:lang w:val="lt-LT"/>
        </w:rPr>
        <w:t xml:space="preserve"> Kad bulvių patiekalai ne</w:t>
      </w:r>
      <w:r w:rsidR="008D1AC5">
        <w:rPr>
          <w:rFonts w:ascii="Times New Roman" w:hAnsi="Times New Roman" w:cs="Times New Roman"/>
          <w:b/>
          <w:bCs/>
          <w:color w:val="000000" w:themeColor="text1"/>
          <w:sz w:val="24"/>
          <w:szCs w:val="24"/>
          <w:lang w:val="lt-LT"/>
        </w:rPr>
        <w:t>pa</w:t>
      </w:r>
      <w:r w:rsidRPr="004472EB">
        <w:rPr>
          <w:rFonts w:ascii="Times New Roman" w:hAnsi="Times New Roman" w:cs="Times New Roman"/>
          <w:b/>
          <w:bCs/>
          <w:color w:val="000000" w:themeColor="text1"/>
          <w:sz w:val="24"/>
          <w:szCs w:val="24"/>
          <w:lang w:val="lt-LT"/>
        </w:rPr>
        <w:t xml:space="preserve">bostų ir išliktų įdomūs, </w:t>
      </w:r>
      <w:r w:rsidR="00CB257B">
        <w:rPr>
          <w:rFonts w:ascii="Times New Roman" w:hAnsi="Times New Roman" w:cs="Times New Roman"/>
          <w:b/>
          <w:bCs/>
          <w:color w:val="000000" w:themeColor="text1"/>
          <w:sz w:val="24"/>
          <w:szCs w:val="24"/>
          <w:lang w:val="lt-LT"/>
        </w:rPr>
        <w:t>prekybos tinklas</w:t>
      </w:r>
      <w:r w:rsidRPr="004472EB">
        <w:rPr>
          <w:rFonts w:ascii="Times New Roman" w:hAnsi="Times New Roman" w:cs="Times New Roman"/>
          <w:b/>
          <w:bCs/>
          <w:color w:val="000000" w:themeColor="text1"/>
          <w:sz w:val="24"/>
          <w:szCs w:val="24"/>
          <w:lang w:val="lt-LT"/>
        </w:rPr>
        <w:t xml:space="preserve"> siūlo išbandyti du or</w:t>
      </w:r>
      <w:r w:rsidR="00CB257B">
        <w:rPr>
          <w:rFonts w:ascii="Times New Roman" w:hAnsi="Times New Roman" w:cs="Times New Roman"/>
          <w:b/>
          <w:bCs/>
          <w:color w:val="000000" w:themeColor="text1"/>
          <w:sz w:val="24"/>
          <w:szCs w:val="24"/>
          <w:lang w:val="lt-LT"/>
        </w:rPr>
        <w:t>i</w:t>
      </w:r>
      <w:r w:rsidRPr="004472EB">
        <w:rPr>
          <w:rFonts w:ascii="Times New Roman" w:hAnsi="Times New Roman" w:cs="Times New Roman"/>
          <w:b/>
          <w:bCs/>
          <w:color w:val="000000" w:themeColor="text1"/>
          <w:sz w:val="24"/>
          <w:szCs w:val="24"/>
          <w:lang w:val="lt-LT"/>
        </w:rPr>
        <w:t xml:space="preserve">ginalius, tačiau kartu ir nesudėtingus bulvių apkepų receptus. </w:t>
      </w:r>
    </w:p>
    <w:p w14:paraId="5E857343" w14:textId="086785CD" w:rsidR="002A7A1F"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w:t>
      </w:r>
      <w:r w:rsidR="00CB257B" w:rsidRPr="00CB257B">
        <w:rPr>
          <w:rFonts w:ascii="Times New Roman" w:hAnsi="Times New Roman" w:cs="Times New Roman"/>
          <w:color w:val="000000" w:themeColor="text1"/>
          <w:sz w:val="24"/>
          <w:szCs w:val="24"/>
          <w:lang w:val="lt-LT"/>
        </w:rPr>
        <w:t>Bulvės – tikras kasdienio gyvenimo gerovės rodiklis. Jų gausa ir prieinamumas leidžia lengvai pasigaminti pačių įvairiausių patiekalų. Pastebėjome, kad prasidėjus karui Ukrainoje būtent bulvės tapo vienu iš dažniausiai kaupiamų produktų atsargoms. Tai dar kartą parodo, kokia ši daržovė yra patikima ir universali.</w:t>
      </w:r>
      <w:r w:rsidR="00CB257B">
        <w:rPr>
          <w:rFonts w:ascii="Times New Roman" w:hAnsi="Times New Roman" w:cs="Times New Roman"/>
          <w:color w:val="000000" w:themeColor="text1"/>
          <w:sz w:val="24"/>
          <w:szCs w:val="24"/>
          <w:lang w:val="lt-LT"/>
        </w:rPr>
        <w:t xml:space="preserve"> O š</w:t>
      </w:r>
      <w:r w:rsidR="00CB257B" w:rsidRPr="00CB257B">
        <w:rPr>
          <w:rFonts w:ascii="Times New Roman" w:hAnsi="Times New Roman" w:cs="Times New Roman"/>
          <w:color w:val="000000" w:themeColor="text1"/>
          <w:sz w:val="24"/>
          <w:szCs w:val="24"/>
          <w:lang w:val="lt-LT"/>
        </w:rPr>
        <w:t xml:space="preserve">ią savaitę </w:t>
      </w:r>
      <w:r w:rsidR="00A06F63">
        <w:rPr>
          <w:rFonts w:ascii="Times New Roman" w:hAnsi="Times New Roman" w:cs="Times New Roman"/>
          <w:color w:val="000000" w:themeColor="text1"/>
          <w:sz w:val="24"/>
          <w:szCs w:val="24"/>
          <w:lang w:val="lt-LT"/>
        </w:rPr>
        <w:t xml:space="preserve">kilogramą </w:t>
      </w:r>
      <w:r w:rsidR="00CB257B" w:rsidRPr="00CB257B">
        <w:rPr>
          <w:rFonts w:ascii="Times New Roman" w:hAnsi="Times New Roman" w:cs="Times New Roman"/>
          <w:color w:val="000000" w:themeColor="text1"/>
          <w:sz w:val="24"/>
          <w:szCs w:val="24"/>
          <w:lang w:val="lt-LT"/>
        </w:rPr>
        <w:t>lietuviškų bulvių mūsų parduotuvėse galima įsigyti dar palankesne kaina</w:t>
      </w:r>
      <w:r w:rsidR="00A06F63">
        <w:rPr>
          <w:rFonts w:ascii="Times New Roman" w:hAnsi="Times New Roman" w:cs="Times New Roman"/>
          <w:color w:val="000000" w:themeColor="text1"/>
          <w:sz w:val="24"/>
          <w:szCs w:val="24"/>
          <w:lang w:val="lt-LT"/>
        </w:rPr>
        <w:t xml:space="preserve"> – už </w:t>
      </w:r>
      <w:r w:rsidR="00A06F63">
        <w:rPr>
          <w:rFonts w:ascii="Times New Roman" w:hAnsi="Times New Roman" w:cs="Times New Roman"/>
          <w:color w:val="000000" w:themeColor="text1"/>
          <w:sz w:val="24"/>
          <w:szCs w:val="24"/>
        </w:rPr>
        <w:t>0,25 euro</w:t>
      </w:r>
      <w:r w:rsidRPr="00F21307">
        <w:rPr>
          <w:rFonts w:ascii="Times New Roman" w:hAnsi="Times New Roman" w:cs="Times New Roman"/>
          <w:color w:val="000000" w:themeColor="text1"/>
          <w:sz w:val="24"/>
          <w:szCs w:val="24"/>
          <w:lang w:val="lt-LT"/>
        </w:rPr>
        <w:t xml:space="preserve">“, – sako </w:t>
      </w:r>
      <w:proofErr w:type="spellStart"/>
      <w:r w:rsidRPr="00F21307">
        <w:rPr>
          <w:rFonts w:ascii="Times New Roman" w:hAnsi="Times New Roman" w:cs="Times New Roman"/>
          <w:color w:val="000000" w:themeColor="text1"/>
          <w:sz w:val="24"/>
          <w:szCs w:val="24"/>
          <w:lang w:val="lt-LT"/>
        </w:rPr>
        <w:t>Luka</w:t>
      </w:r>
      <w:proofErr w:type="spellEnd"/>
      <w:r w:rsidRPr="00F21307">
        <w:rPr>
          <w:rFonts w:ascii="Times New Roman" w:hAnsi="Times New Roman" w:cs="Times New Roman"/>
          <w:color w:val="000000" w:themeColor="text1"/>
          <w:sz w:val="24"/>
          <w:szCs w:val="24"/>
          <w:lang w:val="lt-LT"/>
        </w:rPr>
        <w:t xml:space="preserve"> </w:t>
      </w:r>
      <w:proofErr w:type="spellStart"/>
      <w:r w:rsidRPr="00F21307">
        <w:rPr>
          <w:rFonts w:ascii="Times New Roman" w:hAnsi="Times New Roman" w:cs="Times New Roman"/>
          <w:color w:val="000000" w:themeColor="text1"/>
          <w:sz w:val="24"/>
          <w:szCs w:val="24"/>
          <w:lang w:val="lt-LT"/>
        </w:rPr>
        <w:t>Lesauskaitė-Remeikė</w:t>
      </w:r>
      <w:proofErr w:type="spellEnd"/>
      <w:r w:rsidRPr="00F21307">
        <w:rPr>
          <w:rFonts w:ascii="Times New Roman" w:hAnsi="Times New Roman" w:cs="Times New Roman"/>
          <w:color w:val="000000" w:themeColor="text1"/>
          <w:sz w:val="24"/>
          <w:szCs w:val="24"/>
          <w:lang w:val="lt-LT"/>
        </w:rPr>
        <w:t xml:space="preserve">, prekybos tinklo „Rimi“ </w:t>
      </w:r>
      <w:r w:rsidR="00CB257B">
        <w:rPr>
          <w:rFonts w:ascii="Times New Roman" w:hAnsi="Times New Roman" w:cs="Times New Roman"/>
          <w:color w:val="000000" w:themeColor="text1"/>
          <w:sz w:val="24"/>
          <w:szCs w:val="24"/>
          <w:lang w:val="lt-LT"/>
        </w:rPr>
        <w:t>viešųjų ryšių ir korporatyvinės atsakomybės vadovė</w:t>
      </w:r>
      <w:r w:rsidRPr="00F21307">
        <w:rPr>
          <w:rFonts w:ascii="Times New Roman" w:hAnsi="Times New Roman" w:cs="Times New Roman"/>
          <w:color w:val="000000" w:themeColor="text1"/>
          <w:sz w:val="24"/>
          <w:szCs w:val="24"/>
          <w:lang w:val="lt-LT"/>
        </w:rPr>
        <w:t>.</w:t>
      </w:r>
    </w:p>
    <w:p w14:paraId="40A3CAF3" w14:textId="77777777" w:rsidR="002A7A1F" w:rsidRPr="00F21307" w:rsidRDefault="00000000" w:rsidP="00F21307">
      <w:pPr>
        <w:pStyle w:val="Heading2"/>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Rudens virtuvės favoritė: kaip taupiai ir gardžiai panaudoti bulves?</w:t>
      </w:r>
    </w:p>
    <w:p w14:paraId="66AD9E8C" w14:textId="2C683F82" w:rsidR="002A7A1F"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b/>
          <w:bCs/>
          <w:color w:val="000000" w:themeColor="text1"/>
          <w:sz w:val="24"/>
          <w:szCs w:val="24"/>
          <w:lang w:val="lt-LT"/>
        </w:rPr>
        <w:t>Planuokite keliems patiekalams.</w:t>
      </w:r>
      <w:r w:rsidRPr="00F21307">
        <w:rPr>
          <w:rFonts w:ascii="Times New Roman" w:hAnsi="Times New Roman" w:cs="Times New Roman"/>
          <w:color w:val="000000" w:themeColor="text1"/>
          <w:sz w:val="24"/>
          <w:szCs w:val="24"/>
          <w:lang w:val="lt-LT"/>
        </w:rPr>
        <w:t xml:space="preserve"> Išvirtos bulvės gali tapti pagrindu salotoms, apkepui ar bulvių košei.</w:t>
      </w:r>
    </w:p>
    <w:p w14:paraId="2DA84BA2" w14:textId="03E9AE0B" w:rsidR="002A7A1F"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b/>
          <w:bCs/>
          <w:color w:val="000000" w:themeColor="text1"/>
          <w:sz w:val="24"/>
          <w:szCs w:val="24"/>
          <w:lang w:val="lt-LT"/>
        </w:rPr>
        <w:t>Likusias bulves naudokite kitą dieną</w:t>
      </w:r>
      <w:r w:rsidR="00F21307" w:rsidRPr="00F21307">
        <w:rPr>
          <w:rFonts w:ascii="Times New Roman" w:hAnsi="Times New Roman" w:cs="Times New Roman"/>
          <w:b/>
          <w:bCs/>
          <w:color w:val="000000" w:themeColor="text1"/>
          <w:sz w:val="24"/>
          <w:szCs w:val="24"/>
          <w:lang w:val="lt-LT"/>
        </w:rPr>
        <w:t>.</w:t>
      </w:r>
      <w:r w:rsidR="00F21307">
        <w:rPr>
          <w:rFonts w:ascii="Times New Roman" w:hAnsi="Times New Roman" w:cs="Times New Roman"/>
          <w:color w:val="000000" w:themeColor="text1"/>
          <w:sz w:val="24"/>
          <w:szCs w:val="24"/>
          <w:lang w:val="lt-LT"/>
        </w:rPr>
        <w:t xml:space="preserve"> Iš</w:t>
      </w:r>
      <w:r w:rsidRPr="00F21307">
        <w:rPr>
          <w:rFonts w:ascii="Times New Roman" w:hAnsi="Times New Roman" w:cs="Times New Roman"/>
          <w:color w:val="000000" w:themeColor="text1"/>
          <w:sz w:val="24"/>
          <w:szCs w:val="24"/>
          <w:lang w:val="lt-LT"/>
        </w:rPr>
        <w:t xml:space="preserve"> jų galima iškepti bulvinius blynus ar pagaminti užkepėlę.</w:t>
      </w:r>
    </w:p>
    <w:p w14:paraId="2C6A5979" w14:textId="7D12E8C0" w:rsidR="002A7A1F"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b/>
          <w:bCs/>
          <w:color w:val="000000" w:themeColor="text1"/>
          <w:sz w:val="24"/>
          <w:szCs w:val="24"/>
          <w:lang w:val="lt-LT"/>
        </w:rPr>
        <w:t>Derinkite su sezoninėmis daržovėmis</w:t>
      </w:r>
      <w:r w:rsidRPr="00F21307">
        <w:rPr>
          <w:rFonts w:ascii="Times New Roman" w:hAnsi="Times New Roman" w:cs="Times New Roman"/>
          <w:color w:val="000000" w:themeColor="text1"/>
          <w:sz w:val="24"/>
          <w:szCs w:val="24"/>
          <w:lang w:val="lt-LT"/>
        </w:rPr>
        <w:t xml:space="preserve"> – kopūstais, morkomis, burokėliais.</w:t>
      </w:r>
    </w:p>
    <w:p w14:paraId="653A10FA" w14:textId="2EB49079" w:rsidR="00F21307" w:rsidRPr="00F21307" w:rsidRDefault="00F21307" w:rsidP="00F21307">
      <w:pPr>
        <w:pStyle w:val="Heading2"/>
        <w:spacing w:after="240"/>
        <w:jc w:val="both"/>
        <w:rPr>
          <w:rFonts w:ascii="Times New Roman" w:eastAsiaTheme="minorEastAsia" w:hAnsi="Times New Roman" w:cs="Times New Roman"/>
          <w:b w:val="0"/>
          <w:bCs w:val="0"/>
          <w:color w:val="000000" w:themeColor="text1"/>
          <w:sz w:val="24"/>
          <w:szCs w:val="24"/>
          <w:lang w:val="lt-LT"/>
        </w:rPr>
      </w:pPr>
      <w:r w:rsidRPr="00F21307">
        <w:rPr>
          <w:rFonts w:ascii="Times New Roman" w:eastAsiaTheme="minorEastAsia" w:hAnsi="Times New Roman" w:cs="Times New Roman"/>
          <w:color w:val="000000" w:themeColor="text1"/>
          <w:sz w:val="24"/>
          <w:szCs w:val="24"/>
          <w:lang w:val="lt-LT"/>
        </w:rPr>
        <w:t>Pirkite bulves, kai joms taikoma nuolaida.</w:t>
      </w:r>
      <w:r>
        <w:rPr>
          <w:rFonts w:ascii="Times New Roman" w:eastAsiaTheme="minorEastAsia" w:hAnsi="Times New Roman" w:cs="Times New Roman"/>
          <w:b w:val="0"/>
          <w:bCs w:val="0"/>
          <w:color w:val="000000" w:themeColor="text1"/>
          <w:sz w:val="24"/>
          <w:szCs w:val="24"/>
          <w:lang w:val="lt-LT"/>
        </w:rPr>
        <w:t xml:space="preserve"> T</w:t>
      </w:r>
      <w:r w:rsidRPr="00F21307">
        <w:rPr>
          <w:rFonts w:ascii="Times New Roman" w:eastAsiaTheme="minorEastAsia" w:hAnsi="Times New Roman" w:cs="Times New Roman"/>
          <w:b w:val="0"/>
          <w:bCs w:val="0"/>
          <w:color w:val="000000" w:themeColor="text1"/>
          <w:sz w:val="24"/>
          <w:szCs w:val="24"/>
          <w:lang w:val="lt-LT"/>
        </w:rPr>
        <w:t xml:space="preserve">ai puikus metas jų įsigyti daugiau – juk </w:t>
      </w:r>
      <w:r>
        <w:rPr>
          <w:rFonts w:ascii="Times New Roman" w:eastAsiaTheme="minorEastAsia" w:hAnsi="Times New Roman" w:cs="Times New Roman"/>
          <w:b w:val="0"/>
          <w:bCs w:val="0"/>
          <w:color w:val="000000" w:themeColor="text1"/>
          <w:sz w:val="24"/>
          <w:szCs w:val="24"/>
          <w:lang w:val="lt-LT"/>
        </w:rPr>
        <w:t>šios daržovės</w:t>
      </w:r>
      <w:r w:rsidRPr="00F21307">
        <w:rPr>
          <w:rFonts w:ascii="Times New Roman" w:eastAsiaTheme="minorEastAsia" w:hAnsi="Times New Roman" w:cs="Times New Roman"/>
          <w:b w:val="0"/>
          <w:bCs w:val="0"/>
          <w:color w:val="000000" w:themeColor="text1"/>
          <w:sz w:val="24"/>
          <w:szCs w:val="24"/>
          <w:lang w:val="lt-LT"/>
        </w:rPr>
        <w:t xml:space="preserve"> praverčia tiek kasdieniams pietums, tiek šventiniam stalui</w:t>
      </w:r>
      <w:r>
        <w:rPr>
          <w:rFonts w:ascii="Times New Roman" w:eastAsiaTheme="minorEastAsia" w:hAnsi="Times New Roman" w:cs="Times New Roman"/>
          <w:b w:val="0"/>
          <w:bCs w:val="0"/>
          <w:color w:val="000000" w:themeColor="text1"/>
          <w:sz w:val="24"/>
          <w:szCs w:val="24"/>
          <w:lang w:val="lt-LT"/>
        </w:rPr>
        <w:t>.</w:t>
      </w:r>
    </w:p>
    <w:p w14:paraId="2EEEC9D8" w14:textId="17F520BF" w:rsidR="00F21307" w:rsidRPr="004472EB" w:rsidRDefault="00F21307" w:rsidP="004472EB">
      <w:pPr>
        <w:spacing w:after="240"/>
        <w:jc w:val="both"/>
        <w:rPr>
          <w:rFonts w:ascii="Times New Roman" w:hAnsi="Times New Roman" w:cs="Times New Roman"/>
          <w:color w:val="000000" w:themeColor="text1"/>
          <w:sz w:val="24"/>
          <w:szCs w:val="24"/>
          <w:lang w:val="lt-LT"/>
        </w:rPr>
      </w:pPr>
      <w:r w:rsidRPr="004472EB">
        <w:rPr>
          <w:rFonts w:ascii="Times New Roman" w:hAnsi="Times New Roman" w:cs="Times New Roman"/>
          <w:color w:val="000000" w:themeColor="text1"/>
          <w:sz w:val="24"/>
          <w:szCs w:val="24"/>
          <w:lang w:val="lt-LT"/>
        </w:rPr>
        <w:t xml:space="preserve">Prekybos tinklas „Rimi“ kviečia išbandyti du nebrangius ir ypač gardžius </w:t>
      </w:r>
      <w:r w:rsidR="008D1AC5">
        <w:rPr>
          <w:rFonts w:ascii="Times New Roman" w:hAnsi="Times New Roman" w:cs="Times New Roman"/>
          <w:color w:val="000000" w:themeColor="text1"/>
          <w:sz w:val="24"/>
          <w:szCs w:val="24"/>
          <w:lang w:val="lt-LT"/>
        </w:rPr>
        <w:t xml:space="preserve">apkepų </w:t>
      </w:r>
      <w:r w:rsidRPr="004472EB">
        <w:rPr>
          <w:rFonts w:ascii="Times New Roman" w:hAnsi="Times New Roman" w:cs="Times New Roman"/>
          <w:color w:val="000000" w:themeColor="text1"/>
          <w:sz w:val="24"/>
          <w:szCs w:val="24"/>
          <w:lang w:val="lt-LT"/>
        </w:rPr>
        <w:t>receptus.</w:t>
      </w:r>
      <w:r w:rsidRPr="00F21307">
        <w:rPr>
          <w:rFonts w:ascii="Times New Roman" w:hAnsi="Times New Roman" w:cs="Times New Roman"/>
          <w:b/>
          <w:bCs/>
          <w:color w:val="000000" w:themeColor="text1"/>
          <w:sz w:val="24"/>
          <w:szCs w:val="24"/>
          <w:lang w:val="lt-LT"/>
        </w:rPr>
        <w:t xml:space="preserve"> </w:t>
      </w:r>
      <w:r w:rsidR="004472EB">
        <w:rPr>
          <w:rFonts w:ascii="Times New Roman" w:hAnsi="Times New Roman" w:cs="Times New Roman"/>
          <w:color w:val="000000" w:themeColor="text1"/>
          <w:sz w:val="24"/>
          <w:szCs w:val="24"/>
          <w:lang w:val="lt-LT"/>
        </w:rPr>
        <w:t xml:space="preserve">Šie </w:t>
      </w:r>
      <w:r w:rsidR="004472EB" w:rsidRPr="00F21307">
        <w:rPr>
          <w:rFonts w:ascii="Times New Roman" w:hAnsi="Times New Roman" w:cs="Times New Roman"/>
          <w:color w:val="000000" w:themeColor="text1"/>
          <w:sz w:val="24"/>
          <w:szCs w:val="24"/>
          <w:lang w:val="lt-LT"/>
        </w:rPr>
        <w:t xml:space="preserve">patiekalai primena, kad net ir </w:t>
      </w:r>
      <w:r w:rsidR="004472EB">
        <w:rPr>
          <w:rFonts w:ascii="Times New Roman" w:hAnsi="Times New Roman" w:cs="Times New Roman"/>
          <w:color w:val="000000" w:themeColor="text1"/>
          <w:sz w:val="24"/>
          <w:szCs w:val="24"/>
          <w:lang w:val="lt-LT"/>
        </w:rPr>
        <w:t xml:space="preserve">tokia lietuviams įprasta daržovė – bulvė – </w:t>
      </w:r>
      <w:r w:rsidR="004472EB" w:rsidRPr="00F21307">
        <w:rPr>
          <w:rFonts w:ascii="Times New Roman" w:hAnsi="Times New Roman" w:cs="Times New Roman"/>
          <w:color w:val="000000" w:themeColor="text1"/>
          <w:sz w:val="24"/>
          <w:szCs w:val="24"/>
          <w:lang w:val="lt-LT"/>
        </w:rPr>
        <w:t>gali tapti</w:t>
      </w:r>
      <w:r w:rsidR="004472EB">
        <w:rPr>
          <w:rFonts w:ascii="Times New Roman" w:hAnsi="Times New Roman" w:cs="Times New Roman"/>
          <w:color w:val="000000" w:themeColor="text1"/>
          <w:sz w:val="24"/>
          <w:szCs w:val="24"/>
          <w:lang w:val="lt-LT"/>
        </w:rPr>
        <w:t xml:space="preserve"> puikiu</w:t>
      </w:r>
      <w:r w:rsidR="004472EB" w:rsidRPr="00F21307">
        <w:rPr>
          <w:rFonts w:ascii="Times New Roman" w:hAnsi="Times New Roman" w:cs="Times New Roman"/>
          <w:color w:val="000000" w:themeColor="text1"/>
          <w:sz w:val="24"/>
          <w:szCs w:val="24"/>
          <w:lang w:val="lt-LT"/>
        </w:rPr>
        <w:t xml:space="preserve"> pagrindu įvairiems gardiems </w:t>
      </w:r>
      <w:r w:rsidR="004472EB">
        <w:rPr>
          <w:rFonts w:ascii="Times New Roman" w:hAnsi="Times New Roman" w:cs="Times New Roman"/>
          <w:color w:val="000000" w:themeColor="text1"/>
          <w:sz w:val="24"/>
          <w:szCs w:val="24"/>
          <w:lang w:val="lt-LT"/>
        </w:rPr>
        <w:t>patiekalams</w:t>
      </w:r>
      <w:r w:rsidR="004472EB" w:rsidRPr="00F21307">
        <w:rPr>
          <w:rFonts w:ascii="Times New Roman" w:hAnsi="Times New Roman" w:cs="Times New Roman"/>
          <w:color w:val="000000" w:themeColor="text1"/>
          <w:sz w:val="24"/>
          <w:szCs w:val="24"/>
          <w:lang w:val="lt-LT"/>
        </w:rPr>
        <w:t>. Pasitelkus kūrybiškumą, iš vienos daržovės galima pagaminti daugybę skirtingų vakarienių</w:t>
      </w:r>
      <w:r w:rsidR="004472EB">
        <w:rPr>
          <w:rFonts w:ascii="Times New Roman" w:hAnsi="Times New Roman" w:cs="Times New Roman"/>
          <w:color w:val="000000" w:themeColor="text1"/>
          <w:sz w:val="24"/>
          <w:szCs w:val="24"/>
          <w:lang w:val="lt-LT"/>
        </w:rPr>
        <w:t>.</w:t>
      </w:r>
    </w:p>
    <w:p w14:paraId="6828613A" w14:textId="03B9C981" w:rsidR="002A7A1F" w:rsidRPr="00F21307" w:rsidRDefault="00000000" w:rsidP="00F21307">
      <w:pPr>
        <w:pStyle w:val="Heading3"/>
        <w:spacing w:after="240"/>
        <w:jc w:val="both"/>
        <w:rPr>
          <w:rFonts w:ascii="Times New Roman" w:eastAsiaTheme="minorEastAsia" w:hAnsi="Times New Roman" w:cs="Times New Roman"/>
          <w:color w:val="000000" w:themeColor="text1"/>
          <w:sz w:val="24"/>
          <w:szCs w:val="24"/>
          <w:lang w:val="lt-LT"/>
        </w:rPr>
      </w:pPr>
      <w:r w:rsidRPr="00F21307">
        <w:rPr>
          <w:rFonts w:ascii="Times New Roman" w:eastAsiaTheme="minorEastAsia" w:hAnsi="Times New Roman" w:cs="Times New Roman"/>
          <w:color w:val="000000" w:themeColor="text1"/>
          <w:sz w:val="24"/>
          <w:szCs w:val="24"/>
          <w:lang w:val="lt-LT"/>
        </w:rPr>
        <w:t xml:space="preserve">Vištienos </w:t>
      </w:r>
      <w:r w:rsidR="004472EB">
        <w:rPr>
          <w:rFonts w:ascii="Times New Roman" w:eastAsiaTheme="minorEastAsia" w:hAnsi="Times New Roman" w:cs="Times New Roman"/>
          <w:color w:val="000000" w:themeColor="text1"/>
          <w:sz w:val="24"/>
          <w:szCs w:val="24"/>
          <w:lang w:val="lt-LT"/>
        </w:rPr>
        <w:t>apkepas</w:t>
      </w:r>
      <w:r w:rsidRPr="00F21307">
        <w:rPr>
          <w:rFonts w:ascii="Times New Roman" w:eastAsiaTheme="minorEastAsia" w:hAnsi="Times New Roman" w:cs="Times New Roman"/>
          <w:color w:val="000000" w:themeColor="text1"/>
          <w:sz w:val="24"/>
          <w:szCs w:val="24"/>
          <w:lang w:val="lt-LT"/>
        </w:rPr>
        <w:t xml:space="preserve"> su bulvių koše</w:t>
      </w:r>
    </w:p>
    <w:p w14:paraId="7026D193" w14:textId="77777777" w:rsidR="002A7A1F" w:rsidRPr="00F21307" w:rsidRDefault="00000000" w:rsidP="00F21307">
      <w:pPr>
        <w:spacing w:after="240"/>
        <w:jc w:val="both"/>
        <w:rPr>
          <w:rFonts w:ascii="Times New Roman" w:hAnsi="Times New Roman" w:cs="Times New Roman"/>
          <w:b/>
          <w:bCs/>
          <w:color w:val="000000" w:themeColor="text1"/>
          <w:sz w:val="24"/>
          <w:szCs w:val="24"/>
          <w:lang w:val="lt-LT"/>
        </w:rPr>
      </w:pPr>
      <w:r w:rsidRPr="00F21307">
        <w:rPr>
          <w:rFonts w:ascii="Times New Roman" w:hAnsi="Times New Roman" w:cs="Times New Roman"/>
          <w:b/>
          <w:bCs/>
          <w:color w:val="000000" w:themeColor="text1"/>
          <w:sz w:val="24"/>
          <w:szCs w:val="24"/>
          <w:lang w:val="lt-LT"/>
        </w:rPr>
        <w:t>Reikės:</w:t>
      </w:r>
    </w:p>
    <w:p w14:paraId="1C42D6A3" w14:textId="4E497C83"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500 g vištienos filė</w:t>
      </w:r>
    </w:p>
    <w:p w14:paraId="4B30E3C9" w14:textId="07AED301" w:rsidR="002A7A1F"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1 svogūno</w:t>
      </w:r>
    </w:p>
    <w:p w14:paraId="63A87994" w14:textId="77777777" w:rsid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lastRenderedPageBreak/>
        <w:t>2 mork</w:t>
      </w:r>
      <w:r w:rsidR="00F21307">
        <w:rPr>
          <w:rFonts w:ascii="Times New Roman" w:hAnsi="Times New Roman" w:cs="Times New Roman"/>
          <w:color w:val="000000" w:themeColor="text1"/>
          <w:sz w:val="24"/>
          <w:szCs w:val="24"/>
          <w:lang w:val="lt-LT"/>
        </w:rPr>
        <w:t>ų</w:t>
      </w:r>
    </w:p>
    <w:p w14:paraId="595F3369" w14:textId="6AE4B960"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2 šaukštų aliejaus</w:t>
      </w:r>
    </w:p>
    <w:p w14:paraId="34442AD9" w14:textId="62C00EF5"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100 ml sultinio</w:t>
      </w:r>
    </w:p>
    <w:p w14:paraId="362C894B" w14:textId="1F3EE0A8"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800 g bulvių</w:t>
      </w:r>
    </w:p>
    <w:p w14:paraId="659BE081" w14:textId="2DBAAC0D"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50 g sviesto</w:t>
      </w:r>
    </w:p>
    <w:p w14:paraId="2800A209" w14:textId="2CA2A1A5"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100 ml pieno</w:t>
      </w:r>
    </w:p>
    <w:p w14:paraId="3B54FFB2" w14:textId="43428798" w:rsidR="002A7A1F"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Druskos, pipirų pagal skonį</w:t>
      </w:r>
    </w:p>
    <w:p w14:paraId="5BFDCFC9" w14:textId="77777777" w:rsidR="00F21307" w:rsidRPr="00F21307" w:rsidRDefault="00F21307" w:rsidP="00F21307">
      <w:pPr>
        <w:spacing w:after="0"/>
        <w:jc w:val="both"/>
        <w:rPr>
          <w:rFonts w:ascii="Times New Roman" w:hAnsi="Times New Roman" w:cs="Times New Roman"/>
          <w:color w:val="000000" w:themeColor="text1"/>
          <w:sz w:val="24"/>
          <w:szCs w:val="24"/>
          <w:lang w:val="lt-LT"/>
        </w:rPr>
      </w:pPr>
    </w:p>
    <w:p w14:paraId="46E233FE" w14:textId="77777777" w:rsidR="002A7A1F" w:rsidRPr="00F21307" w:rsidRDefault="00000000" w:rsidP="00F21307">
      <w:pPr>
        <w:spacing w:after="240"/>
        <w:jc w:val="both"/>
        <w:rPr>
          <w:rFonts w:ascii="Times New Roman" w:hAnsi="Times New Roman" w:cs="Times New Roman"/>
          <w:b/>
          <w:bCs/>
          <w:color w:val="000000" w:themeColor="text1"/>
          <w:sz w:val="24"/>
          <w:szCs w:val="24"/>
          <w:lang w:val="lt-LT"/>
        </w:rPr>
      </w:pPr>
      <w:r w:rsidRPr="00F21307">
        <w:rPr>
          <w:rFonts w:ascii="Times New Roman" w:hAnsi="Times New Roman" w:cs="Times New Roman"/>
          <w:b/>
          <w:bCs/>
          <w:color w:val="000000" w:themeColor="text1"/>
          <w:sz w:val="24"/>
          <w:szCs w:val="24"/>
          <w:lang w:val="lt-LT"/>
        </w:rPr>
        <w:t>Gaminimo eiga:</w:t>
      </w:r>
    </w:p>
    <w:p w14:paraId="3CAE9D5A" w14:textId="77777777" w:rsid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Bulves nulupkite, išvirkite ir sutrinkite su sviestu bei pienu – paruoškite</w:t>
      </w:r>
      <w:r w:rsidR="00F21307">
        <w:rPr>
          <w:rFonts w:ascii="Times New Roman" w:hAnsi="Times New Roman" w:cs="Times New Roman"/>
          <w:color w:val="000000" w:themeColor="text1"/>
          <w:sz w:val="24"/>
          <w:szCs w:val="24"/>
          <w:lang w:val="lt-LT"/>
        </w:rPr>
        <w:t xml:space="preserve"> bulvių</w:t>
      </w:r>
      <w:r w:rsidRPr="00F21307">
        <w:rPr>
          <w:rFonts w:ascii="Times New Roman" w:hAnsi="Times New Roman" w:cs="Times New Roman"/>
          <w:color w:val="000000" w:themeColor="text1"/>
          <w:sz w:val="24"/>
          <w:szCs w:val="24"/>
          <w:lang w:val="lt-LT"/>
        </w:rPr>
        <w:t xml:space="preserve"> košę.</w:t>
      </w:r>
      <w:r w:rsidR="00F21307">
        <w:rPr>
          <w:rFonts w:ascii="Times New Roman" w:hAnsi="Times New Roman" w:cs="Times New Roman"/>
          <w:color w:val="000000" w:themeColor="text1"/>
          <w:sz w:val="24"/>
          <w:szCs w:val="24"/>
          <w:lang w:val="lt-LT"/>
        </w:rPr>
        <w:t xml:space="preserve"> </w:t>
      </w:r>
    </w:p>
    <w:p w14:paraId="2643BF8C" w14:textId="23C93180" w:rsidR="002A7A1F"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Vištieną supjaustykite gabaliukais, apkepkite keptuvėje su aliejumi.</w:t>
      </w:r>
      <w:r w:rsidR="00F21307">
        <w:rPr>
          <w:rFonts w:ascii="Times New Roman" w:hAnsi="Times New Roman" w:cs="Times New Roman"/>
          <w:color w:val="000000" w:themeColor="text1"/>
          <w:sz w:val="24"/>
          <w:szCs w:val="24"/>
          <w:lang w:val="lt-LT"/>
        </w:rPr>
        <w:t xml:space="preserve"> </w:t>
      </w:r>
      <w:r w:rsidRPr="00F21307">
        <w:rPr>
          <w:rFonts w:ascii="Times New Roman" w:hAnsi="Times New Roman" w:cs="Times New Roman"/>
          <w:color w:val="000000" w:themeColor="text1"/>
          <w:sz w:val="24"/>
          <w:szCs w:val="24"/>
          <w:lang w:val="lt-LT"/>
        </w:rPr>
        <w:t>Suberkite smulkintą svogūną, tarkuotas morkas, pakepinkite ir supilkite sultinį.</w:t>
      </w:r>
      <w:r w:rsidR="00F21307">
        <w:rPr>
          <w:rFonts w:ascii="Times New Roman" w:hAnsi="Times New Roman" w:cs="Times New Roman"/>
          <w:color w:val="000000" w:themeColor="text1"/>
          <w:sz w:val="24"/>
          <w:szCs w:val="24"/>
          <w:lang w:val="lt-LT"/>
        </w:rPr>
        <w:t xml:space="preserve"> </w:t>
      </w:r>
      <w:r w:rsidRPr="00F21307">
        <w:rPr>
          <w:rFonts w:ascii="Times New Roman" w:hAnsi="Times New Roman" w:cs="Times New Roman"/>
          <w:color w:val="000000" w:themeColor="text1"/>
          <w:sz w:val="24"/>
          <w:szCs w:val="24"/>
          <w:lang w:val="lt-LT"/>
        </w:rPr>
        <w:t>Troškinkite kelias minutes.</w:t>
      </w:r>
    </w:p>
    <w:p w14:paraId="084C4BAC" w14:textId="43AECBB2" w:rsidR="002A7A1F"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Į kepimo indą sudėkite vištienos įdarą, ant viršaus – bulvių košę.</w:t>
      </w:r>
      <w:r w:rsidR="00F21307">
        <w:rPr>
          <w:rFonts w:ascii="Times New Roman" w:hAnsi="Times New Roman" w:cs="Times New Roman"/>
          <w:color w:val="000000" w:themeColor="text1"/>
          <w:sz w:val="24"/>
          <w:szCs w:val="24"/>
          <w:lang w:val="lt-LT"/>
        </w:rPr>
        <w:t xml:space="preserve"> </w:t>
      </w:r>
      <w:r w:rsidRPr="00F21307">
        <w:rPr>
          <w:rFonts w:ascii="Times New Roman" w:hAnsi="Times New Roman" w:cs="Times New Roman"/>
          <w:color w:val="000000" w:themeColor="text1"/>
          <w:sz w:val="24"/>
          <w:szCs w:val="24"/>
          <w:lang w:val="lt-LT"/>
        </w:rPr>
        <w:t>Kepkite orkaitėje 180 °C apie 25 min., kol paviršius gražiai apskrus.</w:t>
      </w:r>
    </w:p>
    <w:p w14:paraId="71FFCC97" w14:textId="77777777" w:rsidR="002A7A1F" w:rsidRPr="00F21307" w:rsidRDefault="00000000" w:rsidP="00F21307">
      <w:pPr>
        <w:pStyle w:val="Heading3"/>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Bulvių apkepas</w:t>
      </w:r>
    </w:p>
    <w:p w14:paraId="7D58A527" w14:textId="77777777" w:rsidR="002A7A1F" w:rsidRPr="00F21307" w:rsidRDefault="00000000" w:rsidP="00F21307">
      <w:pPr>
        <w:spacing w:after="240"/>
        <w:jc w:val="both"/>
        <w:rPr>
          <w:rFonts w:ascii="Times New Roman" w:hAnsi="Times New Roman" w:cs="Times New Roman"/>
          <w:b/>
          <w:bCs/>
          <w:color w:val="000000" w:themeColor="text1"/>
          <w:sz w:val="24"/>
          <w:szCs w:val="24"/>
          <w:lang w:val="lt-LT"/>
        </w:rPr>
      </w:pPr>
      <w:r w:rsidRPr="00F21307">
        <w:rPr>
          <w:rFonts w:ascii="Times New Roman" w:hAnsi="Times New Roman" w:cs="Times New Roman"/>
          <w:b/>
          <w:bCs/>
          <w:color w:val="000000" w:themeColor="text1"/>
          <w:sz w:val="24"/>
          <w:szCs w:val="24"/>
          <w:lang w:val="lt-LT"/>
        </w:rPr>
        <w:t>Reikės:</w:t>
      </w:r>
    </w:p>
    <w:p w14:paraId="4CC4C360" w14:textId="63FAEB5A"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700 g bulvių</w:t>
      </w:r>
    </w:p>
    <w:p w14:paraId="33881D9B" w14:textId="717C547D"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200 g varškės</w:t>
      </w:r>
    </w:p>
    <w:p w14:paraId="07E49416" w14:textId="3C5438AE"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150 g fermentinio sūrio</w:t>
      </w:r>
    </w:p>
    <w:p w14:paraId="6711BC1F" w14:textId="1080106D"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100 ml grietinėlės</w:t>
      </w:r>
    </w:p>
    <w:p w14:paraId="2E6AF0F1" w14:textId="36D5427A"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2 kiaušinių</w:t>
      </w:r>
    </w:p>
    <w:p w14:paraId="57AA14CE" w14:textId="508DCE98" w:rsidR="002A7A1F" w:rsidRPr="00F21307" w:rsidRDefault="00000000" w:rsidP="00F21307">
      <w:pPr>
        <w:spacing w:after="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1 svogūno</w:t>
      </w:r>
    </w:p>
    <w:p w14:paraId="79BD354A" w14:textId="577DDFC9" w:rsidR="00F21307"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Druskos, pipirų, prieskonių pagal skonį</w:t>
      </w:r>
    </w:p>
    <w:p w14:paraId="4CE7B981" w14:textId="77777777" w:rsidR="002A7A1F" w:rsidRPr="00F21307" w:rsidRDefault="00000000" w:rsidP="00F21307">
      <w:pPr>
        <w:spacing w:after="240"/>
        <w:jc w:val="both"/>
        <w:rPr>
          <w:rFonts w:ascii="Times New Roman" w:hAnsi="Times New Roman" w:cs="Times New Roman"/>
          <w:b/>
          <w:bCs/>
          <w:color w:val="000000" w:themeColor="text1"/>
          <w:sz w:val="24"/>
          <w:szCs w:val="24"/>
          <w:lang w:val="lt-LT"/>
        </w:rPr>
      </w:pPr>
      <w:r w:rsidRPr="00F21307">
        <w:rPr>
          <w:rFonts w:ascii="Times New Roman" w:hAnsi="Times New Roman" w:cs="Times New Roman"/>
          <w:b/>
          <w:bCs/>
          <w:color w:val="000000" w:themeColor="text1"/>
          <w:sz w:val="24"/>
          <w:szCs w:val="24"/>
          <w:lang w:val="lt-LT"/>
        </w:rPr>
        <w:t>Gaminimo eiga:</w:t>
      </w:r>
    </w:p>
    <w:p w14:paraId="3AC70FD4" w14:textId="6F50F6E1" w:rsidR="002A7A1F"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Bulves nulupkite, supjaustykite plonomis riekelėmis.</w:t>
      </w:r>
      <w:r w:rsidR="00F21307">
        <w:rPr>
          <w:rFonts w:ascii="Times New Roman" w:hAnsi="Times New Roman" w:cs="Times New Roman"/>
          <w:color w:val="000000" w:themeColor="text1"/>
          <w:sz w:val="24"/>
          <w:szCs w:val="24"/>
          <w:lang w:val="lt-LT"/>
        </w:rPr>
        <w:t xml:space="preserve"> </w:t>
      </w:r>
      <w:r w:rsidRPr="00F21307">
        <w:rPr>
          <w:rFonts w:ascii="Times New Roman" w:hAnsi="Times New Roman" w:cs="Times New Roman"/>
          <w:color w:val="000000" w:themeColor="text1"/>
          <w:sz w:val="24"/>
          <w:szCs w:val="24"/>
          <w:lang w:val="lt-LT"/>
        </w:rPr>
        <w:t>Į kepimo indą sluoksniuokite bulves, smulkintą svogūną, varškę.</w:t>
      </w:r>
    </w:p>
    <w:p w14:paraId="585BB3A8" w14:textId="22C2C14A" w:rsidR="002A7A1F" w:rsidRPr="00F21307" w:rsidRDefault="00000000" w:rsidP="00F21307">
      <w:pPr>
        <w:spacing w:after="240"/>
        <w:jc w:val="both"/>
        <w:rPr>
          <w:rFonts w:ascii="Times New Roman" w:hAnsi="Times New Roman" w:cs="Times New Roman"/>
          <w:color w:val="000000" w:themeColor="text1"/>
          <w:sz w:val="24"/>
          <w:szCs w:val="24"/>
          <w:lang w:val="lt-LT"/>
        </w:rPr>
      </w:pPr>
      <w:r w:rsidRPr="00F21307">
        <w:rPr>
          <w:rFonts w:ascii="Times New Roman" w:hAnsi="Times New Roman" w:cs="Times New Roman"/>
          <w:color w:val="000000" w:themeColor="text1"/>
          <w:sz w:val="24"/>
          <w:szCs w:val="24"/>
          <w:lang w:val="lt-LT"/>
        </w:rPr>
        <w:t>Atskirame dubenyje išplakite kiaušinius su grietinėle, pagardinkite druska ir pipirais.</w:t>
      </w:r>
      <w:r w:rsidR="00F21307">
        <w:rPr>
          <w:rFonts w:ascii="Times New Roman" w:hAnsi="Times New Roman" w:cs="Times New Roman"/>
          <w:color w:val="000000" w:themeColor="text1"/>
          <w:sz w:val="24"/>
          <w:szCs w:val="24"/>
          <w:lang w:val="lt-LT"/>
        </w:rPr>
        <w:t xml:space="preserve"> </w:t>
      </w:r>
      <w:r w:rsidRPr="00F21307">
        <w:rPr>
          <w:rFonts w:ascii="Times New Roman" w:hAnsi="Times New Roman" w:cs="Times New Roman"/>
          <w:color w:val="000000" w:themeColor="text1"/>
          <w:sz w:val="24"/>
          <w:szCs w:val="24"/>
          <w:lang w:val="lt-LT"/>
        </w:rPr>
        <w:t>Supilkite ant bulvių sluoksnių, užberkite tarkuoto fermentinio sūrio.</w:t>
      </w:r>
      <w:r w:rsidR="00F21307">
        <w:rPr>
          <w:rFonts w:ascii="Times New Roman" w:hAnsi="Times New Roman" w:cs="Times New Roman"/>
          <w:color w:val="000000" w:themeColor="text1"/>
          <w:sz w:val="24"/>
          <w:szCs w:val="24"/>
          <w:lang w:val="lt-LT"/>
        </w:rPr>
        <w:t xml:space="preserve"> </w:t>
      </w:r>
      <w:r w:rsidRPr="00F21307">
        <w:rPr>
          <w:rFonts w:ascii="Times New Roman" w:hAnsi="Times New Roman" w:cs="Times New Roman"/>
          <w:color w:val="000000" w:themeColor="text1"/>
          <w:sz w:val="24"/>
          <w:szCs w:val="24"/>
          <w:lang w:val="lt-LT"/>
        </w:rPr>
        <w:t>Kepkite orkaitėje 180 °C apie 40 min., kol paviršius apskrus.</w:t>
      </w:r>
    </w:p>
    <w:sectPr w:rsidR="002A7A1F" w:rsidRPr="00F2130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577784273">
    <w:abstractNumId w:val="8"/>
  </w:num>
  <w:num w:numId="2" w16cid:durableId="2099905370">
    <w:abstractNumId w:val="6"/>
  </w:num>
  <w:num w:numId="3" w16cid:durableId="1648784413">
    <w:abstractNumId w:val="5"/>
  </w:num>
  <w:num w:numId="4" w16cid:durableId="337854759">
    <w:abstractNumId w:val="4"/>
  </w:num>
  <w:num w:numId="5" w16cid:durableId="2063628795">
    <w:abstractNumId w:val="7"/>
  </w:num>
  <w:num w:numId="6" w16cid:durableId="2057896864">
    <w:abstractNumId w:val="3"/>
  </w:num>
  <w:num w:numId="7" w16cid:durableId="1332949336">
    <w:abstractNumId w:val="2"/>
  </w:num>
  <w:num w:numId="8" w16cid:durableId="1164931721">
    <w:abstractNumId w:val="1"/>
  </w:num>
  <w:num w:numId="9" w16cid:durableId="1860927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7A1F"/>
    <w:rsid w:val="00326F90"/>
    <w:rsid w:val="004472EB"/>
    <w:rsid w:val="0082644B"/>
    <w:rsid w:val="008D1AC5"/>
    <w:rsid w:val="00A06F63"/>
    <w:rsid w:val="00A476E4"/>
    <w:rsid w:val="00AA1D8D"/>
    <w:rsid w:val="00B47730"/>
    <w:rsid w:val="00CB0664"/>
    <w:rsid w:val="00CB257B"/>
    <w:rsid w:val="00D36952"/>
    <w:rsid w:val="00F2130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FC601"/>
  <w14:defaultImageDpi w14:val="300"/>
  <w15:docId w15:val="{CBC112E2-A6BE-2944-BEA0-D7CECD350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N.A.</cp:lastModifiedBy>
  <cp:revision>6</cp:revision>
  <dcterms:created xsi:type="dcterms:W3CDTF">2013-12-23T23:15:00Z</dcterms:created>
  <dcterms:modified xsi:type="dcterms:W3CDTF">2025-10-01T06:58:00Z</dcterms:modified>
  <cp:category/>
</cp:coreProperties>
</file>