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A56DF" w14:textId="14F73301" w:rsidR="00BC19C0" w:rsidRPr="00BC19C0" w:rsidRDefault="00FC66C2" w:rsidP="00FF115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  <w:r>
        <w:rPr>
          <w:rFonts w:ascii="Times New Roman" w:hAnsi="Times New Roman" w:cs="Times New Roman"/>
          <w:color w:val="000000" w:themeColor="text1"/>
          <w:lang w:val="lt-LT"/>
        </w:rPr>
        <w:t>PRANEŠIMAS ŽINIASKLAIDAI</w:t>
      </w:r>
    </w:p>
    <w:p w14:paraId="120CB06C" w14:textId="6BA67DF0" w:rsidR="007A09FE" w:rsidRPr="00BC19C0" w:rsidRDefault="00682D46" w:rsidP="00FF115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>2025.10.0</w:t>
      </w:r>
      <w:r w:rsidR="007A09FE" w:rsidRPr="00BC19C0">
        <w:rPr>
          <w:rFonts w:ascii="Times New Roman" w:hAnsi="Times New Roman" w:cs="Times New Roman"/>
          <w:color w:val="000000" w:themeColor="text1"/>
          <w:lang w:val="lt-LT"/>
        </w:rPr>
        <w:t>2</w:t>
      </w:r>
    </w:p>
    <w:p w14:paraId="0614322B" w14:textId="2BF19DEB" w:rsidR="00707138" w:rsidRPr="00BC19C0" w:rsidRDefault="00707138" w:rsidP="00FF115D">
      <w:pPr>
        <w:spacing w:before="120" w:after="120"/>
        <w:jc w:val="both"/>
        <w:rPr>
          <w:rFonts w:ascii="Times New Roman" w:hAnsi="Times New Roman" w:cs="Times New Roman"/>
          <w:b/>
          <w:bCs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Antiena su </w:t>
      </w:r>
      <w:proofErr w:type="spellStart"/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šilauogėmis</w:t>
      </w:r>
      <w:proofErr w:type="spellEnd"/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: </w:t>
      </w:r>
      <w:r w:rsidR="00EE0D59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gurmaniškas receptas už prieinamą kainą </w:t>
      </w:r>
    </w:p>
    <w:p w14:paraId="6519B7C2" w14:textId="0E2ED5B1" w:rsidR="007A09FE" w:rsidRPr="00BC19C0" w:rsidRDefault="00682D46" w:rsidP="00FF115D">
      <w:pPr>
        <w:spacing w:before="120" w:after="120"/>
        <w:jc w:val="both"/>
        <w:rPr>
          <w:rFonts w:ascii="Times New Roman" w:hAnsi="Times New Roman" w:cs="Times New Roman"/>
          <w:b/>
          <w:bCs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Antiena – produktas, kurio dažnas neišdrįsta rinktis</w:t>
      </w:r>
      <w:r w:rsidR="007A09FE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 kasdienai</w:t>
      </w: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, nes mano, kad ją paruošti </w:t>
      </w:r>
      <w:r w:rsidR="00EE0D59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gana </w:t>
      </w: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sudėtinga. </w:t>
      </w:r>
      <w:r w:rsidR="00FF156E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Tačiau taip nėra. T</w:t>
      </w:r>
      <w:r w:rsidR="0084566C" w:rsidRPr="00BC19C0">
        <w:rPr>
          <w:rFonts w:ascii="Times New Roman" w:hAnsi="Times New Roman" w:cs="Times New Roman"/>
          <w:b/>
          <w:bCs/>
          <w:iCs/>
          <w:color w:val="000000" w:themeColor="text1"/>
          <w:lang w:val="lt-LT"/>
        </w:rPr>
        <w:t xml:space="preserve">ereikia laikytis kelių paprastų </w:t>
      </w:r>
      <w:r w:rsidR="003E76AB" w:rsidRPr="00BC19C0">
        <w:rPr>
          <w:rFonts w:ascii="Times New Roman" w:hAnsi="Times New Roman" w:cs="Times New Roman"/>
          <w:b/>
          <w:bCs/>
          <w:iCs/>
          <w:color w:val="000000" w:themeColor="text1"/>
          <w:lang w:val="lt-LT"/>
        </w:rPr>
        <w:t>taisyklių</w:t>
      </w:r>
      <w:r w:rsidR="0084566C" w:rsidRPr="00BC19C0">
        <w:rPr>
          <w:rFonts w:ascii="Times New Roman" w:hAnsi="Times New Roman" w:cs="Times New Roman"/>
          <w:b/>
          <w:bCs/>
          <w:iCs/>
          <w:color w:val="000000" w:themeColor="text1"/>
          <w:lang w:val="lt-LT"/>
        </w:rPr>
        <w:t xml:space="preserve">: pasirinkti tinkamą marinatą, laiką ir kepimo temperatūrą. </w:t>
      </w:r>
      <w:r w:rsidR="00707138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 </w:t>
      </w:r>
      <w:r w:rsidR="003E76AB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Be to, antiena pa</w:t>
      </w:r>
      <w:r w:rsidR="00685519">
        <w:rPr>
          <w:rFonts w:ascii="Times New Roman" w:hAnsi="Times New Roman" w:cs="Times New Roman"/>
          <w:b/>
          <w:bCs/>
          <w:color w:val="000000" w:themeColor="text1"/>
          <w:lang w:val="lt-LT"/>
        </w:rPr>
        <w:t>si</w:t>
      </w:r>
      <w:r w:rsidR="003E76AB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žymi ne tik išskirtiniu skoniu, ji ir</w:t>
      </w: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 labai naudinga</w:t>
      </w:r>
      <w:r w:rsidR="00AC5497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 sveikatai</w:t>
      </w: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: </w:t>
      </w:r>
      <w:r w:rsidR="003E76AB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antienoje gausu </w:t>
      </w: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baltym</w:t>
      </w:r>
      <w:r w:rsidR="003E76AB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ų,</w:t>
      </w: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 geleži</w:t>
      </w:r>
      <w:r w:rsidR="003E76AB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es</w:t>
      </w:r>
      <w:r w:rsidR="00E87FE0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 bei </w:t>
      </w: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B grupės</w:t>
      </w:r>
      <w:r w:rsidR="00AC5497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 vita</w:t>
      </w:r>
      <w:r w:rsidR="00E87FE0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min</w:t>
      </w:r>
      <w:r w:rsidR="003E76AB"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 xml:space="preserve">ų. </w:t>
      </w:r>
    </w:p>
    <w:p w14:paraId="3BE83711" w14:textId="33956302" w:rsidR="00C94D3A" w:rsidRPr="00BC19C0" w:rsidRDefault="00682D46" w:rsidP="00FF115D">
      <w:pPr>
        <w:spacing w:before="120" w:after="12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Prekybos tinklas „Rimi“ pastebi, kad vis daugiau pirkėjų </w:t>
      </w:r>
      <w:r w:rsidR="00D12E7A" w:rsidRPr="00BC19C0">
        <w:rPr>
          <w:rFonts w:ascii="Times New Roman" w:hAnsi="Times New Roman" w:cs="Times New Roman"/>
          <w:color w:val="000000" w:themeColor="text1"/>
          <w:lang w:val="lt-LT"/>
        </w:rPr>
        <w:t>antieną renkasi ne tik šventėms, bet ir</w:t>
      </w:r>
      <w:r w:rsidR="00AF3F30" w:rsidRPr="00BC19C0">
        <w:rPr>
          <w:rFonts w:ascii="Times New Roman" w:hAnsi="Times New Roman" w:cs="Times New Roman"/>
          <w:color w:val="000000" w:themeColor="text1"/>
          <w:lang w:val="lt-LT"/>
        </w:rPr>
        <w:t xml:space="preserve"> gamindami kasdienius pietus ar vakarienę. </w:t>
      </w:r>
    </w:p>
    <w:p w14:paraId="56955852" w14:textId="7587A771" w:rsidR="00C94D3A" w:rsidRPr="00BC19C0" w:rsidRDefault="00682D46" w:rsidP="00FF115D">
      <w:pPr>
        <w:spacing w:before="120" w:after="12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„Antiena gali tapti išskirtiniu akcentu kasdienėje virtuvėje. Ji puikiai dera </w:t>
      </w:r>
      <w:r w:rsidR="00DE7693" w:rsidRPr="00BC19C0">
        <w:rPr>
          <w:rFonts w:ascii="Times New Roman" w:hAnsi="Times New Roman" w:cs="Times New Roman"/>
          <w:color w:val="000000" w:themeColor="text1"/>
          <w:lang w:val="lt-LT"/>
        </w:rPr>
        <w:t xml:space="preserve">tiek su </w:t>
      </w: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daržovėmis, </w:t>
      </w:r>
      <w:r w:rsidR="00DE7693" w:rsidRPr="00BC19C0">
        <w:rPr>
          <w:rFonts w:ascii="Times New Roman" w:hAnsi="Times New Roman" w:cs="Times New Roman"/>
          <w:color w:val="000000" w:themeColor="text1"/>
          <w:lang w:val="lt-LT"/>
        </w:rPr>
        <w:t xml:space="preserve">tiek su vaisiais, </w:t>
      </w:r>
      <w:r w:rsidRPr="00BC19C0">
        <w:rPr>
          <w:rFonts w:ascii="Times New Roman" w:hAnsi="Times New Roman" w:cs="Times New Roman"/>
          <w:color w:val="000000" w:themeColor="text1"/>
          <w:lang w:val="lt-LT"/>
        </w:rPr>
        <w:t>o mūsų pirkėjai vertina galimybę įsigyti jau paruoštą</w:t>
      </w:r>
      <w:r w:rsidR="007A09FE" w:rsidRPr="00BC19C0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r w:rsidRPr="00BC19C0">
        <w:rPr>
          <w:rFonts w:ascii="Times New Roman" w:hAnsi="Times New Roman" w:cs="Times New Roman"/>
          <w:color w:val="000000" w:themeColor="text1"/>
          <w:lang w:val="lt-LT"/>
        </w:rPr>
        <w:t>antien</w:t>
      </w:r>
      <w:r w:rsidR="00707138" w:rsidRPr="00BC19C0">
        <w:rPr>
          <w:rFonts w:ascii="Times New Roman" w:hAnsi="Times New Roman" w:cs="Times New Roman"/>
          <w:color w:val="000000" w:themeColor="text1"/>
          <w:lang w:val="lt-LT"/>
        </w:rPr>
        <w:t>os fil</w:t>
      </w:r>
      <w:r w:rsidR="0018471B">
        <w:rPr>
          <w:rFonts w:ascii="Times New Roman" w:hAnsi="Times New Roman" w:cs="Times New Roman"/>
          <w:color w:val="000000" w:themeColor="text1"/>
          <w:lang w:val="lt-LT"/>
        </w:rPr>
        <w:t>ė</w:t>
      </w: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, kurią beliks iškepti </w:t>
      </w:r>
      <w:r w:rsidR="007A09FE" w:rsidRPr="00BC19C0">
        <w:rPr>
          <w:rFonts w:ascii="Times New Roman" w:hAnsi="Times New Roman" w:cs="Times New Roman"/>
          <w:color w:val="000000" w:themeColor="text1"/>
          <w:lang w:val="lt-LT"/>
        </w:rPr>
        <w:t>i</w:t>
      </w: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r panaudoti </w:t>
      </w:r>
      <w:r w:rsidR="00707138" w:rsidRPr="00BC19C0">
        <w:rPr>
          <w:rFonts w:ascii="Times New Roman" w:hAnsi="Times New Roman" w:cs="Times New Roman"/>
          <w:color w:val="000000" w:themeColor="text1"/>
          <w:lang w:val="lt-LT"/>
        </w:rPr>
        <w:t>mėgstamiems</w:t>
      </w:r>
      <w:r w:rsidR="007A09FE" w:rsidRPr="00BC19C0">
        <w:rPr>
          <w:rFonts w:ascii="Times New Roman" w:hAnsi="Times New Roman" w:cs="Times New Roman"/>
          <w:color w:val="000000" w:themeColor="text1"/>
          <w:lang w:val="lt-LT"/>
        </w:rPr>
        <w:t xml:space="preserve"> patiekalams</w:t>
      </w:r>
      <w:r w:rsidRPr="00BC19C0">
        <w:rPr>
          <w:rFonts w:ascii="Times New Roman" w:hAnsi="Times New Roman" w:cs="Times New Roman"/>
          <w:color w:val="000000" w:themeColor="text1"/>
          <w:lang w:val="lt-LT"/>
        </w:rPr>
        <w:t>. Šią savaitę pasiūlymas itin patrauklus – kaina sumažinta kone dvigubai“</w:t>
      </w:r>
      <w:r w:rsidR="007A09FE" w:rsidRPr="00BC19C0">
        <w:rPr>
          <w:rFonts w:ascii="Times New Roman" w:hAnsi="Times New Roman" w:cs="Times New Roman"/>
          <w:color w:val="000000" w:themeColor="text1"/>
          <w:lang w:val="lt-LT"/>
        </w:rPr>
        <w:t>,</w:t>
      </w: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 – sako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Luka</w:t>
      </w:r>
      <w:proofErr w:type="spellEnd"/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Lesauskaitė-Remeikė</w:t>
      </w:r>
      <w:proofErr w:type="spellEnd"/>
      <w:r w:rsidRPr="00BC19C0">
        <w:rPr>
          <w:rFonts w:ascii="Times New Roman" w:hAnsi="Times New Roman" w:cs="Times New Roman"/>
          <w:color w:val="000000" w:themeColor="text1"/>
          <w:lang w:val="lt-LT"/>
        </w:rPr>
        <w:t>, prekybos tinklo „Rimi“ viešųjų ryšių ir korporatyvinės atsakomybės vadovė.</w:t>
      </w:r>
    </w:p>
    <w:p w14:paraId="1CE46E5E" w14:textId="1E622451" w:rsidR="007A09FE" w:rsidRPr="00BC19C0" w:rsidRDefault="002A1130" w:rsidP="00FF115D">
      <w:pPr>
        <w:pStyle w:val="Heading2"/>
        <w:spacing w:before="120" w:after="12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Su </w:t>
      </w:r>
      <w:r w:rsidR="00C85844" w:rsidRPr="00BC19C0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>kuo</w:t>
      </w:r>
      <w:r w:rsidRPr="00BC19C0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 </w:t>
      </w:r>
      <w:r w:rsidR="003717B5" w:rsidRPr="00BC19C0">
        <w:rPr>
          <w:rFonts w:ascii="Times New Roman" w:hAnsi="Times New Roman" w:cs="Times New Roman"/>
          <w:color w:val="000000" w:themeColor="text1"/>
          <w:sz w:val="22"/>
          <w:szCs w:val="22"/>
          <w:lang w:val="lt-LT"/>
        </w:rPr>
        <w:t xml:space="preserve">ją derinti? </w:t>
      </w:r>
    </w:p>
    <w:p w14:paraId="683C56AF" w14:textId="3B782831" w:rsidR="002A1130" w:rsidRPr="00BC19C0" w:rsidRDefault="003E1313" w:rsidP="00FF115D">
      <w:pPr>
        <w:jc w:val="both"/>
        <w:rPr>
          <w:rFonts w:ascii="Times New Roman" w:hAnsi="Times New Roman" w:cs="Times New Roman"/>
          <w:lang w:val="lt-LT"/>
        </w:rPr>
      </w:pPr>
      <w:r w:rsidRPr="00BC19C0">
        <w:rPr>
          <w:rFonts w:ascii="Times New Roman" w:hAnsi="Times New Roman" w:cs="Times New Roman"/>
          <w:lang w:val="lt-LT"/>
        </w:rPr>
        <w:t xml:space="preserve">Ruošiant patiekalus su antiena svarbu </w:t>
      </w:r>
      <w:r w:rsidR="000B5143" w:rsidRPr="00BC19C0">
        <w:rPr>
          <w:rFonts w:ascii="Times New Roman" w:hAnsi="Times New Roman" w:cs="Times New Roman"/>
          <w:lang w:val="lt-LT"/>
        </w:rPr>
        <w:t xml:space="preserve">pasirinkti pagardus, kurie geriausiai atkleis šio mėsos skonį. </w:t>
      </w:r>
    </w:p>
    <w:p w14:paraId="76A0AD5A" w14:textId="228E6120" w:rsidR="00722EC1" w:rsidRPr="00BC19C0" w:rsidRDefault="00722EC1" w:rsidP="00FF115D">
      <w:pPr>
        <w:jc w:val="both"/>
        <w:rPr>
          <w:rFonts w:ascii="Times New Roman" w:hAnsi="Times New Roman" w:cs="Times New Roman"/>
          <w:lang w:val="lt-LT"/>
        </w:rPr>
      </w:pPr>
      <w:r w:rsidRPr="00BC19C0">
        <w:rPr>
          <w:rFonts w:ascii="Times New Roman" w:hAnsi="Times New Roman" w:cs="Times New Roman"/>
          <w:lang w:val="lt-LT"/>
        </w:rPr>
        <w:t>Antiena puikiai dera su citrusiniais vaisiais: apelsinais, mandarinais, citrin</w:t>
      </w:r>
      <w:r w:rsidR="00F74FFF" w:rsidRPr="00BC19C0">
        <w:rPr>
          <w:rFonts w:ascii="Times New Roman" w:hAnsi="Times New Roman" w:cs="Times New Roman"/>
          <w:lang w:val="lt-LT"/>
        </w:rPr>
        <w:t>omis</w:t>
      </w:r>
      <w:r w:rsidRPr="00BC19C0">
        <w:rPr>
          <w:rFonts w:ascii="Times New Roman" w:hAnsi="Times New Roman" w:cs="Times New Roman"/>
          <w:lang w:val="lt-LT"/>
        </w:rPr>
        <w:t xml:space="preserve"> ar greipfrut</w:t>
      </w:r>
      <w:r w:rsidR="00F74FFF" w:rsidRPr="00BC19C0">
        <w:rPr>
          <w:rFonts w:ascii="Times New Roman" w:hAnsi="Times New Roman" w:cs="Times New Roman"/>
          <w:lang w:val="lt-LT"/>
        </w:rPr>
        <w:t>ais</w:t>
      </w:r>
      <w:r w:rsidRPr="00BC19C0">
        <w:rPr>
          <w:rFonts w:ascii="Times New Roman" w:hAnsi="Times New Roman" w:cs="Times New Roman"/>
          <w:lang w:val="lt-LT"/>
        </w:rPr>
        <w:t xml:space="preserve">. </w:t>
      </w:r>
      <w:r w:rsidR="00F74FFF" w:rsidRPr="00BC19C0">
        <w:rPr>
          <w:rFonts w:ascii="Times New Roman" w:hAnsi="Times New Roman" w:cs="Times New Roman"/>
          <w:lang w:val="lt-LT"/>
        </w:rPr>
        <w:t>Prie jos puikiai dera ir įvairios p</w:t>
      </w:r>
      <w:r w:rsidRPr="00BC19C0">
        <w:rPr>
          <w:rFonts w:ascii="Times New Roman" w:hAnsi="Times New Roman" w:cs="Times New Roman"/>
          <w:lang w:val="lt-LT"/>
        </w:rPr>
        <w:t>rieskoninės žolelės</w:t>
      </w:r>
      <w:r w:rsidR="00F74FFF" w:rsidRPr="00BC19C0">
        <w:rPr>
          <w:rFonts w:ascii="Times New Roman" w:hAnsi="Times New Roman" w:cs="Times New Roman"/>
          <w:lang w:val="lt-LT"/>
        </w:rPr>
        <w:t xml:space="preserve">: </w:t>
      </w:r>
      <w:r w:rsidRPr="00BC19C0">
        <w:rPr>
          <w:rFonts w:ascii="Times New Roman" w:hAnsi="Times New Roman" w:cs="Times New Roman"/>
          <w:lang w:val="lt-LT"/>
        </w:rPr>
        <w:t>čiobreli</w:t>
      </w:r>
      <w:r w:rsidR="00F74FFF" w:rsidRPr="00BC19C0">
        <w:rPr>
          <w:rFonts w:ascii="Times New Roman" w:hAnsi="Times New Roman" w:cs="Times New Roman"/>
          <w:lang w:val="lt-LT"/>
        </w:rPr>
        <w:t>ai</w:t>
      </w:r>
      <w:r w:rsidRPr="00BC19C0">
        <w:rPr>
          <w:rFonts w:ascii="Times New Roman" w:hAnsi="Times New Roman" w:cs="Times New Roman"/>
          <w:lang w:val="lt-LT"/>
        </w:rPr>
        <w:t>, rozmarina</w:t>
      </w:r>
      <w:r w:rsidR="00F74FFF" w:rsidRPr="00BC19C0">
        <w:rPr>
          <w:rFonts w:ascii="Times New Roman" w:hAnsi="Times New Roman" w:cs="Times New Roman"/>
          <w:lang w:val="lt-LT"/>
        </w:rPr>
        <w:t>i</w:t>
      </w:r>
      <w:r w:rsidRPr="00BC19C0">
        <w:rPr>
          <w:rFonts w:ascii="Times New Roman" w:hAnsi="Times New Roman" w:cs="Times New Roman"/>
          <w:lang w:val="lt-LT"/>
        </w:rPr>
        <w:t>, šalavija</w:t>
      </w:r>
      <w:r w:rsidR="00F74FFF" w:rsidRPr="00BC19C0">
        <w:rPr>
          <w:rFonts w:ascii="Times New Roman" w:hAnsi="Times New Roman" w:cs="Times New Roman"/>
          <w:lang w:val="lt-LT"/>
        </w:rPr>
        <w:t>i. Antiena taip pat dažnai derinama su č</w:t>
      </w:r>
      <w:r w:rsidRPr="00BC19C0">
        <w:rPr>
          <w:rFonts w:ascii="Times New Roman" w:hAnsi="Times New Roman" w:cs="Times New Roman"/>
          <w:lang w:val="lt-LT"/>
        </w:rPr>
        <w:t>esnak</w:t>
      </w:r>
      <w:r w:rsidR="00F74FFF" w:rsidRPr="00BC19C0">
        <w:rPr>
          <w:rFonts w:ascii="Times New Roman" w:hAnsi="Times New Roman" w:cs="Times New Roman"/>
          <w:lang w:val="lt-LT"/>
        </w:rPr>
        <w:t>u</w:t>
      </w:r>
      <w:r w:rsidRPr="00BC19C0">
        <w:rPr>
          <w:rFonts w:ascii="Times New Roman" w:hAnsi="Times New Roman" w:cs="Times New Roman"/>
          <w:lang w:val="lt-LT"/>
        </w:rPr>
        <w:t xml:space="preserve"> ir imbier</w:t>
      </w:r>
      <w:r w:rsidR="00F74FFF" w:rsidRPr="00BC19C0">
        <w:rPr>
          <w:rFonts w:ascii="Times New Roman" w:hAnsi="Times New Roman" w:cs="Times New Roman"/>
          <w:lang w:val="lt-LT"/>
        </w:rPr>
        <w:t>u – šie pagardai patiekalams</w:t>
      </w:r>
      <w:r w:rsidRPr="00BC19C0">
        <w:rPr>
          <w:rFonts w:ascii="Times New Roman" w:hAnsi="Times New Roman" w:cs="Times New Roman"/>
          <w:lang w:val="lt-LT"/>
        </w:rPr>
        <w:t xml:space="preserve"> suteikia pikantišką aštrumą</w:t>
      </w:r>
      <w:r w:rsidR="00F74FFF" w:rsidRPr="00BC19C0">
        <w:rPr>
          <w:rFonts w:ascii="Times New Roman" w:hAnsi="Times New Roman" w:cs="Times New Roman"/>
          <w:lang w:val="lt-LT"/>
        </w:rPr>
        <w:t xml:space="preserve">. Na, o jeigu norite įmantresnių </w:t>
      </w:r>
      <w:r w:rsidR="00FB6183" w:rsidRPr="00BC19C0">
        <w:rPr>
          <w:rFonts w:ascii="Times New Roman" w:hAnsi="Times New Roman" w:cs="Times New Roman"/>
          <w:lang w:val="lt-LT"/>
        </w:rPr>
        <w:t xml:space="preserve">skonių – galite pasigaminti marinatą su </w:t>
      </w:r>
      <w:r w:rsidRPr="00BC19C0">
        <w:rPr>
          <w:rFonts w:ascii="Times New Roman" w:hAnsi="Times New Roman" w:cs="Times New Roman"/>
          <w:lang w:val="lt-LT"/>
        </w:rPr>
        <w:t>raudonuoju vynu ar balzaminiu actu</w:t>
      </w:r>
      <w:r w:rsidR="00FB6183" w:rsidRPr="00BC19C0">
        <w:rPr>
          <w:rFonts w:ascii="Times New Roman" w:hAnsi="Times New Roman" w:cs="Times New Roman"/>
          <w:lang w:val="lt-LT"/>
        </w:rPr>
        <w:t xml:space="preserve">. </w:t>
      </w:r>
    </w:p>
    <w:p w14:paraId="175CA2F4" w14:textId="48183C62" w:rsidR="002A1130" w:rsidRPr="00BC19C0" w:rsidRDefault="00722EC1" w:rsidP="00FF115D">
      <w:pPr>
        <w:jc w:val="both"/>
        <w:rPr>
          <w:rFonts w:ascii="Times New Roman" w:hAnsi="Times New Roman" w:cs="Times New Roman"/>
          <w:lang w:val="lt-LT"/>
        </w:rPr>
      </w:pPr>
      <w:r w:rsidRPr="00BC19C0">
        <w:rPr>
          <w:rFonts w:ascii="Times New Roman" w:hAnsi="Times New Roman" w:cs="Times New Roman"/>
          <w:lang w:val="lt-LT"/>
        </w:rPr>
        <w:t>Ne mažiau</w:t>
      </w:r>
      <w:r w:rsidR="00FB6183" w:rsidRPr="00BC19C0">
        <w:rPr>
          <w:rFonts w:ascii="Times New Roman" w:hAnsi="Times New Roman" w:cs="Times New Roman"/>
          <w:lang w:val="lt-LT"/>
        </w:rPr>
        <w:t xml:space="preserve"> nei su citrusiniai vaisiais antis dera su įvairiausiomis uogomis. </w:t>
      </w:r>
      <w:r w:rsidRPr="00BC19C0">
        <w:rPr>
          <w:rFonts w:ascii="Times New Roman" w:hAnsi="Times New Roman" w:cs="Times New Roman"/>
          <w:lang w:val="lt-LT"/>
        </w:rPr>
        <w:t xml:space="preserve"> </w:t>
      </w:r>
      <w:r w:rsidR="009A5E80" w:rsidRPr="00BC19C0">
        <w:rPr>
          <w:rFonts w:ascii="Times New Roman" w:hAnsi="Times New Roman" w:cs="Times New Roman"/>
          <w:lang w:val="lt-LT"/>
        </w:rPr>
        <w:t xml:space="preserve">Prie šios mėsos puikiai tinka tiek </w:t>
      </w:r>
      <w:proofErr w:type="spellStart"/>
      <w:r w:rsidR="009A5E80" w:rsidRPr="00BC19C0">
        <w:rPr>
          <w:rFonts w:ascii="Times New Roman" w:hAnsi="Times New Roman" w:cs="Times New Roman"/>
          <w:lang w:val="lt-LT"/>
        </w:rPr>
        <w:t>šilauogės</w:t>
      </w:r>
      <w:proofErr w:type="spellEnd"/>
      <w:r w:rsidR="009A5E80" w:rsidRPr="00BC19C0">
        <w:rPr>
          <w:rFonts w:ascii="Times New Roman" w:hAnsi="Times New Roman" w:cs="Times New Roman"/>
          <w:lang w:val="lt-LT"/>
        </w:rPr>
        <w:t>, tiek v</w:t>
      </w:r>
      <w:r w:rsidRPr="00BC19C0">
        <w:rPr>
          <w:rFonts w:ascii="Times New Roman" w:hAnsi="Times New Roman" w:cs="Times New Roman"/>
          <w:lang w:val="lt-LT"/>
        </w:rPr>
        <w:t>yšnios, spanguolės</w:t>
      </w:r>
      <w:r w:rsidR="009A5E80" w:rsidRPr="00BC19C0">
        <w:rPr>
          <w:rFonts w:ascii="Times New Roman" w:hAnsi="Times New Roman" w:cs="Times New Roman"/>
          <w:lang w:val="lt-LT"/>
        </w:rPr>
        <w:t xml:space="preserve"> ar </w:t>
      </w:r>
      <w:r w:rsidRPr="00BC19C0">
        <w:rPr>
          <w:rFonts w:ascii="Times New Roman" w:hAnsi="Times New Roman" w:cs="Times New Roman"/>
          <w:lang w:val="lt-LT"/>
        </w:rPr>
        <w:t>slyvos</w:t>
      </w:r>
      <w:r w:rsidR="009A5E80" w:rsidRPr="00BC19C0">
        <w:rPr>
          <w:rFonts w:ascii="Times New Roman" w:hAnsi="Times New Roman" w:cs="Times New Roman"/>
          <w:lang w:val="lt-LT"/>
        </w:rPr>
        <w:t xml:space="preserve">. </w:t>
      </w:r>
      <w:r w:rsidR="005B1889" w:rsidRPr="00BC19C0">
        <w:rPr>
          <w:rFonts w:ascii="Times New Roman" w:hAnsi="Times New Roman" w:cs="Times New Roman"/>
          <w:lang w:val="lt-LT"/>
        </w:rPr>
        <w:t xml:space="preserve">Antį su įvairiosiomis uogomis derinti – paprasta. Prie jos galima patiekti </w:t>
      </w:r>
      <w:r w:rsidR="00FF115D" w:rsidRPr="00BC19C0">
        <w:rPr>
          <w:rFonts w:ascii="Times New Roman" w:hAnsi="Times New Roman" w:cs="Times New Roman"/>
          <w:lang w:val="lt-LT"/>
        </w:rPr>
        <w:t xml:space="preserve">iš uogų pagamintų </w:t>
      </w:r>
      <w:proofErr w:type="spellStart"/>
      <w:r w:rsidR="00FF115D" w:rsidRPr="00BC19C0">
        <w:rPr>
          <w:rFonts w:ascii="Times New Roman" w:hAnsi="Times New Roman" w:cs="Times New Roman"/>
          <w:lang w:val="lt-LT"/>
        </w:rPr>
        <w:t>čatnių</w:t>
      </w:r>
      <w:proofErr w:type="spellEnd"/>
      <w:r w:rsidR="00FF115D" w:rsidRPr="00BC19C0">
        <w:rPr>
          <w:rFonts w:ascii="Times New Roman" w:hAnsi="Times New Roman" w:cs="Times New Roman"/>
          <w:lang w:val="lt-LT"/>
        </w:rPr>
        <w:t xml:space="preserve"> arba </w:t>
      </w:r>
      <w:r w:rsidR="003717B5" w:rsidRPr="00BC19C0">
        <w:rPr>
          <w:rFonts w:ascii="Times New Roman" w:hAnsi="Times New Roman" w:cs="Times New Roman"/>
          <w:lang w:val="lt-LT"/>
        </w:rPr>
        <w:t xml:space="preserve">jomis pagardintų </w:t>
      </w:r>
      <w:r w:rsidR="00FF115D" w:rsidRPr="00BC19C0">
        <w:rPr>
          <w:rFonts w:ascii="Times New Roman" w:hAnsi="Times New Roman" w:cs="Times New Roman"/>
          <w:lang w:val="lt-LT"/>
        </w:rPr>
        <w:t xml:space="preserve">salotų, kurios patiekalui suteiks gaivumo. </w:t>
      </w:r>
    </w:p>
    <w:p w14:paraId="4EAD9760" w14:textId="5275DAB5" w:rsidR="003717B5" w:rsidRPr="00BC19C0" w:rsidRDefault="00682D46" w:rsidP="00FF115D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BC19C0">
        <w:rPr>
          <w:rFonts w:ascii="Times New Roman" w:hAnsi="Times New Roman" w:cs="Times New Roman"/>
          <w:b/>
          <w:bCs/>
          <w:lang w:val="lt-LT"/>
        </w:rPr>
        <w:t xml:space="preserve">Kiek laiko kepti? </w:t>
      </w:r>
    </w:p>
    <w:p w14:paraId="50E9AFB8" w14:textId="23992196" w:rsidR="00C94D3A" w:rsidRPr="00BC19C0" w:rsidRDefault="008338D5" w:rsidP="00682D46">
      <w:pPr>
        <w:jc w:val="both"/>
        <w:rPr>
          <w:rFonts w:ascii="Times New Roman" w:hAnsi="Times New Roman" w:cs="Times New Roman"/>
          <w:lang w:val="lt-LT"/>
        </w:rPr>
      </w:pPr>
      <w:r w:rsidRPr="00BC19C0">
        <w:rPr>
          <w:rFonts w:ascii="Times New Roman" w:hAnsi="Times New Roman" w:cs="Times New Roman"/>
          <w:lang w:val="lt-LT"/>
        </w:rPr>
        <w:t xml:space="preserve">Ruošiant </w:t>
      </w:r>
      <w:r w:rsidR="007C476F" w:rsidRPr="00BC19C0">
        <w:rPr>
          <w:rFonts w:ascii="Times New Roman" w:hAnsi="Times New Roman" w:cs="Times New Roman"/>
          <w:lang w:val="lt-LT"/>
        </w:rPr>
        <w:t xml:space="preserve">patiekalus su antiena svarbu žinoma tinkamą kepimo laiką ir temperatūrą. Kitu atveju – mėsa gali tapti sausa. Jeigu kepate visą antį tai geriausiai daryti iki 160–170 °C įkaitintoje orkaitėje, kol mėsa tampa minkšta, o jos riebalai išsilydo. Priklausomai nuo svorio – visa antis dažniausiai kepa kelias valandas. Kuo didesnis svoris – tuo </w:t>
      </w:r>
      <w:r w:rsidR="00BC19C0">
        <w:rPr>
          <w:rFonts w:ascii="Times New Roman" w:hAnsi="Times New Roman" w:cs="Times New Roman"/>
          <w:lang w:val="lt-LT"/>
        </w:rPr>
        <w:t>paukštieną</w:t>
      </w:r>
      <w:r w:rsidR="007C476F" w:rsidRPr="00BC19C0">
        <w:rPr>
          <w:rFonts w:ascii="Times New Roman" w:hAnsi="Times New Roman" w:cs="Times New Roman"/>
          <w:lang w:val="lt-LT"/>
        </w:rPr>
        <w:t xml:space="preserve"> kepti reikės ilgiau – mat vienam anties kilogramui paprastai reikia 40-45 min. Jeigu gaminate anties krūtinėlę tai patartina daryti dviem etapais: pirmiausia keptuvėje apie 6-8 minutes krūtinėlę apkepti odele žemyn, tuomet dar 1-2 minutes pakepti kitą pusę. Krūtinėlę apkepus keptuvėje gamybą rekomenduojama užbaigti iki 180 °C laipsnių įkaitintoje orkaitėje. Tą, priklausomai nuo krūtinėlės dydžio, reikėtų daryti 5–8 minutes. Po kepimo, prieš pjaustant ir dedant į lėkštę būtina leisti mėsai pastovėti, taip </w:t>
      </w:r>
      <w:r w:rsidR="007C476F" w:rsidRPr="00BC19C0">
        <w:rPr>
          <w:rFonts w:ascii="Times New Roman" w:hAnsi="Times New Roman" w:cs="Times New Roman"/>
          <w:lang w:val="lt-LT"/>
        </w:rPr>
        <w:lastRenderedPageBreak/>
        <w:t>ji taps dar minkštesnė.</w:t>
      </w:r>
      <w:r w:rsidR="00682D46" w:rsidRPr="00BC19C0">
        <w:rPr>
          <w:rFonts w:ascii="Times New Roman" w:hAnsi="Times New Roman" w:cs="Times New Roman"/>
          <w:lang w:val="lt-LT"/>
        </w:rPr>
        <w:t xml:space="preserve"> </w:t>
      </w:r>
      <w:r w:rsidR="002A1130" w:rsidRPr="00BC19C0">
        <w:rPr>
          <w:rFonts w:ascii="Times New Roman" w:hAnsi="Times New Roman" w:cs="Times New Roman"/>
          <w:color w:val="000000" w:themeColor="text1"/>
          <w:lang w:val="lt-LT"/>
        </w:rPr>
        <w:t>Na, o n</w:t>
      </w:r>
      <w:r w:rsidR="007A09FE" w:rsidRPr="00BC19C0">
        <w:rPr>
          <w:rFonts w:ascii="Times New Roman" w:hAnsi="Times New Roman" w:cs="Times New Roman"/>
          <w:color w:val="000000" w:themeColor="text1"/>
          <w:lang w:val="lt-LT"/>
        </w:rPr>
        <w:t>orint sutaupyti laiko, verta rinktis jau marinuotą, paruoštą antieną – tuomet beliks mėgautis skoniu be papildomų pastangų.</w:t>
      </w:r>
    </w:p>
    <w:p w14:paraId="33266E8F" w14:textId="17EB30A9" w:rsidR="007A09FE" w:rsidRPr="00BC19C0" w:rsidRDefault="007A09FE" w:rsidP="00FF115D">
      <w:pPr>
        <w:spacing w:before="120" w:after="12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>Kad įsitikintumėte, kaip nesudėtingai galima paruošti išskirtinį patiekalą su antiena, „Rimi“ siūlo išbandyti šį paprastą</w:t>
      </w:r>
      <w:r w:rsidR="00707138" w:rsidRPr="00BC19C0">
        <w:rPr>
          <w:rFonts w:ascii="Times New Roman" w:hAnsi="Times New Roman" w:cs="Times New Roman"/>
          <w:color w:val="000000" w:themeColor="text1"/>
          <w:lang w:val="lt-LT"/>
        </w:rPr>
        <w:t xml:space="preserve"> salotų su antiena</w:t>
      </w: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 receptą.</w:t>
      </w:r>
    </w:p>
    <w:p w14:paraId="300703A8" w14:textId="77777777" w:rsidR="00C94D3A" w:rsidRPr="00BC19C0" w:rsidRDefault="00682D46" w:rsidP="00FF115D">
      <w:pPr>
        <w:pStyle w:val="Heading3"/>
        <w:spacing w:before="120" w:after="12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Salotos su antiena,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šilauogėmis</w:t>
      </w:r>
      <w:proofErr w:type="spellEnd"/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 ir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gražgarstėmis</w:t>
      </w:r>
      <w:proofErr w:type="spellEnd"/>
    </w:p>
    <w:p w14:paraId="18240765" w14:textId="4FF6FE80" w:rsidR="00C94D3A" w:rsidRPr="00BC19C0" w:rsidRDefault="00682D46" w:rsidP="00FF115D">
      <w:pPr>
        <w:jc w:val="both"/>
        <w:rPr>
          <w:rFonts w:ascii="Times New Roman" w:hAnsi="Times New Roman" w:cs="Times New Roman"/>
          <w:b/>
          <w:bCs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Reikės:</w:t>
      </w:r>
    </w:p>
    <w:p w14:paraId="393C6C7B" w14:textId="4D41EA72" w:rsidR="00C94D3A" w:rsidRPr="00BC19C0" w:rsidRDefault="007A09FE" w:rsidP="00FF115D">
      <w:pPr>
        <w:spacing w:after="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170 g keptos antienos </w:t>
      </w:r>
    </w:p>
    <w:p w14:paraId="5E1A8CC3" w14:textId="5C1D30FB" w:rsidR="00C94D3A" w:rsidRPr="00BC19C0" w:rsidRDefault="00682D46" w:rsidP="00FF115D">
      <w:pPr>
        <w:spacing w:after="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100 g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šilauogių</w:t>
      </w:r>
      <w:proofErr w:type="spellEnd"/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 (galima keisti mėlynėmis)</w:t>
      </w:r>
    </w:p>
    <w:p w14:paraId="3B970C20" w14:textId="3BAAD0BA" w:rsidR="00C94D3A" w:rsidRPr="00BC19C0" w:rsidRDefault="00682D46" w:rsidP="00FF115D">
      <w:pPr>
        <w:spacing w:after="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50 g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gražgarsčių</w:t>
      </w:r>
      <w:proofErr w:type="spellEnd"/>
    </w:p>
    <w:p w14:paraId="2CB9080F" w14:textId="28DA3504" w:rsidR="00C94D3A" w:rsidRPr="00BC19C0" w:rsidRDefault="00682D46" w:rsidP="00FF115D">
      <w:pPr>
        <w:spacing w:after="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>50 g minkšto ožkų sūrio</w:t>
      </w:r>
    </w:p>
    <w:p w14:paraId="5176F885" w14:textId="24705F35" w:rsidR="00C94D3A" w:rsidRPr="00BC19C0" w:rsidRDefault="00682D46" w:rsidP="00FF115D">
      <w:pPr>
        <w:spacing w:after="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>2 šaukštų alyvuogių aliejaus</w:t>
      </w:r>
    </w:p>
    <w:p w14:paraId="5C28F4AF" w14:textId="767A95CD" w:rsidR="00C94D3A" w:rsidRPr="00BC19C0" w:rsidRDefault="00682D46" w:rsidP="00FF115D">
      <w:pPr>
        <w:spacing w:after="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1 šaukšto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balzamiko</w:t>
      </w:r>
      <w:proofErr w:type="spellEnd"/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 acto</w:t>
      </w:r>
    </w:p>
    <w:p w14:paraId="2A3FCCC5" w14:textId="06034246" w:rsidR="00C94D3A" w:rsidRPr="00BC19C0" w:rsidRDefault="00682D46" w:rsidP="00FF115D">
      <w:pPr>
        <w:spacing w:after="120"/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>Druskos, pipirų pagal skonį</w:t>
      </w:r>
    </w:p>
    <w:p w14:paraId="6C9F6A52" w14:textId="77777777" w:rsidR="00C94D3A" w:rsidRPr="00BC19C0" w:rsidRDefault="00682D46" w:rsidP="00FF115D">
      <w:pPr>
        <w:jc w:val="both"/>
        <w:rPr>
          <w:rFonts w:ascii="Times New Roman" w:hAnsi="Times New Roman" w:cs="Times New Roman"/>
          <w:b/>
          <w:bCs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b/>
          <w:bCs/>
          <w:color w:val="000000" w:themeColor="text1"/>
          <w:lang w:val="lt-LT"/>
        </w:rPr>
        <w:t>Gaminimo eiga:</w:t>
      </w:r>
    </w:p>
    <w:p w14:paraId="593DFD9E" w14:textId="522097AF" w:rsidR="00C94D3A" w:rsidRPr="00BC19C0" w:rsidRDefault="007A09FE" w:rsidP="00FF115D">
      <w:pPr>
        <w:jc w:val="both"/>
        <w:rPr>
          <w:rFonts w:ascii="Times New Roman" w:hAnsi="Times New Roman" w:cs="Times New Roman"/>
          <w:color w:val="000000" w:themeColor="text1"/>
          <w:lang w:val="lt-LT"/>
        </w:rPr>
      </w:pPr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Iškeptą antieną supjaustykite juostelėmis. Į dubenį sudėkite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gražgarstes</w:t>
      </w:r>
      <w:proofErr w:type="spellEnd"/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, uogas, antienos gabalėlius. Apibarstykite trupintu ožkų sūriu. Užpilkite alyvuogių aliejaus ir </w:t>
      </w:r>
      <w:proofErr w:type="spellStart"/>
      <w:r w:rsidRPr="00BC19C0">
        <w:rPr>
          <w:rFonts w:ascii="Times New Roman" w:hAnsi="Times New Roman" w:cs="Times New Roman"/>
          <w:color w:val="000000" w:themeColor="text1"/>
          <w:lang w:val="lt-LT"/>
        </w:rPr>
        <w:t>balzamiko</w:t>
      </w:r>
      <w:proofErr w:type="spellEnd"/>
      <w:r w:rsidRPr="00BC19C0">
        <w:rPr>
          <w:rFonts w:ascii="Times New Roman" w:hAnsi="Times New Roman" w:cs="Times New Roman"/>
          <w:color w:val="000000" w:themeColor="text1"/>
          <w:lang w:val="lt-LT"/>
        </w:rPr>
        <w:t xml:space="preserve"> acto, pagardinkite druska bei pipirais. Lengvai išmaišykite ir patiekite.</w:t>
      </w:r>
    </w:p>
    <w:p w14:paraId="3A377230" w14:textId="3C9A9BDB" w:rsidR="00C94D3A" w:rsidRPr="00FF115D" w:rsidRDefault="00C94D3A" w:rsidP="00FF115D">
      <w:pPr>
        <w:jc w:val="both"/>
        <w:rPr>
          <w:rFonts w:ascii="Abadi" w:hAnsi="Abadi" w:cstheme="majorHAnsi"/>
          <w:color w:val="000000" w:themeColor="text1"/>
          <w:lang w:val="lt-LT"/>
        </w:rPr>
      </w:pPr>
    </w:p>
    <w:sectPr w:rsidR="00C94D3A" w:rsidRPr="00FF115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641107">
    <w:abstractNumId w:val="8"/>
  </w:num>
  <w:num w:numId="2" w16cid:durableId="352272013">
    <w:abstractNumId w:val="6"/>
  </w:num>
  <w:num w:numId="3" w16cid:durableId="246349857">
    <w:abstractNumId w:val="5"/>
  </w:num>
  <w:num w:numId="4" w16cid:durableId="613293631">
    <w:abstractNumId w:val="4"/>
  </w:num>
  <w:num w:numId="5" w16cid:durableId="1813329597">
    <w:abstractNumId w:val="7"/>
  </w:num>
  <w:num w:numId="6" w16cid:durableId="1196968506">
    <w:abstractNumId w:val="3"/>
  </w:num>
  <w:num w:numId="7" w16cid:durableId="680939466">
    <w:abstractNumId w:val="2"/>
  </w:num>
  <w:num w:numId="8" w16cid:durableId="945817999">
    <w:abstractNumId w:val="1"/>
  </w:num>
  <w:num w:numId="9" w16cid:durableId="1319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5143"/>
    <w:rsid w:val="0015074B"/>
    <w:rsid w:val="0018471B"/>
    <w:rsid w:val="0029639D"/>
    <w:rsid w:val="002A1130"/>
    <w:rsid w:val="00326F90"/>
    <w:rsid w:val="003569DC"/>
    <w:rsid w:val="003717B5"/>
    <w:rsid w:val="003E1313"/>
    <w:rsid w:val="003E76AB"/>
    <w:rsid w:val="00426380"/>
    <w:rsid w:val="00477C95"/>
    <w:rsid w:val="005B1889"/>
    <w:rsid w:val="00682D46"/>
    <w:rsid w:val="00685519"/>
    <w:rsid w:val="006A1FB2"/>
    <w:rsid w:val="00707138"/>
    <w:rsid w:val="00722EC1"/>
    <w:rsid w:val="007A09FE"/>
    <w:rsid w:val="007C476F"/>
    <w:rsid w:val="0082644B"/>
    <w:rsid w:val="008338D5"/>
    <w:rsid w:val="0084566C"/>
    <w:rsid w:val="008D5946"/>
    <w:rsid w:val="009A5E80"/>
    <w:rsid w:val="00AA1D8D"/>
    <w:rsid w:val="00AC40C3"/>
    <w:rsid w:val="00AC5497"/>
    <w:rsid w:val="00AF3F30"/>
    <w:rsid w:val="00B47730"/>
    <w:rsid w:val="00BC19C0"/>
    <w:rsid w:val="00C85844"/>
    <w:rsid w:val="00C94D3A"/>
    <w:rsid w:val="00CB0664"/>
    <w:rsid w:val="00D12E7A"/>
    <w:rsid w:val="00DE7693"/>
    <w:rsid w:val="00E267C5"/>
    <w:rsid w:val="00E614CB"/>
    <w:rsid w:val="00E661B5"/>
    <w:rsid w:val="00E87FE0"/>
    <w:rsid w:val="00EE0D59"/>
    <w:rsid w:val="00F74FFF"/>
    <w:rsid w:val="00FB6183"/>
    <w:rsid w:val="00FC66C2"/>
    <w:rsid w:val="00FC693F"/>
    <w:rsid w:val="00FF115D"/>
    <w:rsid w:val="00FF156E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383AF8"/>
  <w14:defaultImageDpi w14:val="300"/>
  <w15:docId w15:val="{0BCBE92F-A5C2-A84F-BD55-55CD8352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0bc4404-d96b-4544-9544-a30b749faca9}" enabled="1" method="Standard" siteId="{176bdcf0-2ce3-4610-962a-d59c1f5ce9f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N.A.</cp:lastModifiedBy>
  <cp:revision>4</cp:revision>
  <dcterms:created xsi:type="dcterms:W3CDTF">2025-10-02T06:16:00Z</dcterms:created>
  <dcterms:modified xsi:type="dcterms:W3CDTF">2025-10-02T06:57:00Z</dcterms:modified>
  <cp:category/>
</cp:coreProperties>
</file>